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5CBC" w14:textId="77777777" w:rsidR="00B464F0" w:rsidRPr="00B464F0" w:rsidRDefault="00B464F0" w:rsidP="00921D7A">
      <w:pPr>
        <w:rPr>
          <w:rFonts w:ascii="Montserrat" w:hAnsi="Montserrat" w:cs="Segoe UI Semilight"/>
          <w:b/>
          <w:sz w:val="36"/>
          <w:szCs w:val="22"/>
        </w:rPr>
      </w:pPr>
      <w:permStart w:id="541858684" w:edGrp="everyone"/>
      <w:permEnd w:id="541858684"/>
    </w:p>
    <w:p w14:paraId="13EB8267"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4CF65553"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34965CE9"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21343BED" w14:textId="77777777" w:rsidR="00B464F0" w:rsidRPr="009C3FF5" w:rsidRDefault="00B464F0" w:rsidP="00257DC7">
            <w:pPr>
              <w:spacing w:before="60" w:after="60"/>
              <w:ind w:left="-70"/>
              <w:jc w:val="center"/>
              <w:rPr>
                <w:b/>
                <w:sz w:val="28"/>
                <w:szCs w:val="28"/>
              </w:rPr>
            </w:pPr>
            <w:r w:rsidRPr="00B464F0">
              <w:rPr>
                <w:rFonts w:ascii="Segoe UI Semilight" w:hAnsi="Segoe UI Semilight" w:cs="Segoe UI Semilight"/>
                <w:sz w:val="28"/>
                <w:szCs w:val="22"/>
              </w:rPr>
              <w:t xml:space="preserve">N° </w:t>
            </w:r>
            <w:r w:rsidR="00257DC7">
              <w:rPr>
                <w:rFonts w:ascii="Segoe UI Semilight" w:hAnsi="Segoe UI Semilight" w:cs="Segoe UI Semilight"/>
                <w:sz w:val="28"/>
                <w:szCs w:val="22"/>
              </w:rPr>
              <w:t>marché</w:t>
            </w:r>
          </w:p>
        </w:tc>
        <w:tc>
          <w:tcPr>
            <w:tcW w:w="425" w:type="dxa"/>
            <w:tcBorders>
              <w:top w:val="dotted" w:sz="4" w:space="0" w:color="auto"/>
              <w:left w:val="dotted" w:sz="4" w:space="0" w:color="auto"/>
              <w:bottom w:val="dotted" w:sz="4" w:space="0" w:color="auto"/>
              <w:right w:val="dotted" w:sz="4" w:space="0" w:color="auto"/>
            </w:tcBorders>
            <w:vAlign w:val="center"/>
          </w:tcPr>
          <w:p w14:paraId="6BEBC6B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334F98"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E81507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F89B5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796BC50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6734DE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0806A2B"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9759F87"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075E8D2"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1671790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3C2ED3"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1DD1A1D"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A3F8C9F"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2302918C" w14:textId="77777777" w:rsidR="00B464F0" w:rsidRPr="00960951" w:rsidRDefault="00B464F0" w:rsidP="00B464F0">
            <w:pPr>
              <w:spacing w:before="60" w:after="60" w:line="240" w:lineRule="exact"/>
              <w:ind w:right="-1"/>
              <w:jc w:val="center"/>
              <w:rPr>
                <w:sz w:val="28"/>
                <w:szCs w:val="28"/>
              </w:rPr>
            </w:pPr>
          </w:p>
        </w:tc>
      </w:tr>
    </w:tbl>
    <w:p w14:paraId="07772134"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154C1C" w:rsidRPr="005A1D20" w14:paraId="3EC624A9" w14:textId="77777777" w:rsidTr="0002697B">
        <w:tc>
          <w:tcPr>
            <w:tcW w:w="1746" w:type="dxa"/>
            <w:tcBorders>
              <w:top w:val="single" w:sz="4" w:space="0" w:color="auto"/>
              <w:bottom w:val="single" w:sz="4" w:space="0" w:color="auto"/>
              <w:right w:val="nil"/>
            </w:tcBorders>
            <w:shd w:val="clear" w:color="auto" w:fill="auto"/>
          </w:tcPr>
          <w:p w14:paraId="0041711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bottom w:val="single" w:sz="4" w:space="0" w:color="auto"/>
              <w:right w:val="nil"/>
            </w:tcBorders>
            <w:vAlign w:val="center"/>
          </w:tcPr>
          <w:p w14:paraId="2D8BF2C6" w14:textId="1B63B521" w:rsidR="00154C1C" w:rsidRPr="00850513" w:rsidRDefault="004433BF" w:rsidP="0002697B">
            <w:r>
              <w:rPr>
                <w:rFonts w:ascii="Segoe UI Semilight" w:hAnsi="Segoe UI Semilight" w:cs="Segoe UI Semilight"/>
                <w:szCs w:val="22"/>
              </w:rPr>
              <w:t>25 AVC 40 TVX</w:t>
            </w:r>
          </w:p>
        </w:tc>
      </w:tr>
      <w:tr w:rsidR="00154C1C" w:rsidRPr="005A1D20" w14:paraId="5E8DCFDA" w14:textId="77777777" w:rsidTr="00154C1C">
        <w:tc>
          <w:tcPr>
            <w:tcW w:w="1746" w:type="dxa"/>
            <w:tcBorders>
              <w:top w:val="single" w:sz="4" w:space="0" w:color="auto"/>
              <w:right w:val="nil"/>
            </w:tcBorders>
            <w:shd w:val="clear" w:color="auto" w:fill="auto"/>
          </w:tcPr>
          <w:p w14:paraId="5279370B" w14:textId="77777777" w:rsidR="00154C1C" w:rsidRPr="0094567D" w:rsidRDefault="00154C1C" w:rsidP="00302D02">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right w:val="nil"/>
            </w:tcBorders>
            <w:vAlign w:val="center"/>
          </w:tcPr>
          <w:p w14:paraId="6750DF00" w14:textId="39A3842C" w:rsidR="00711497" w:rsidRPr="00F97BC8" w:rsidRDefault="004433BF" w:rsidP="00302D02">
            <w:pPr>
              <w:rPr>
                <w:b/>
              </w:rPr>
            </w:pPr>
            <w:r>
              <w:rPr>
                <w:rFonts w:ascii="Segoe UI Semilight" w:hAnsi="Segoe UI Semilight" w:cs="Segoe UI Semilight"/>
                <w:b/>
                <w:szCs w:val="22"/>
              </w:rPr>
              <w:t>Mise en conformité de l'alimentation ECS et EFS des laveurs du service endoscopie digestive du bâtiment Larrey D de l'hôpital Avicenne</w:t>
            </w:r>
            <w:r w:rsidRPr="00711497">
              <w:rPr>
                <w:rFonts w:ascii="Segoe UI Semilight" w:hAnsi="Segoe UI Semilight" w:cs="Segoe UI Semilight"/>
                <w:b/>
                <w:color w:val="FF0000"/>
                <w:szCs w:val="22"/>
              </w:rPr>
              <w:t xml:space="preserve"> </w:t>
            </w:r>
            <w:r w:rsidR="00E46F11" w:rsidRPr="00E46F11">
              <w:rPr>
                <w:rFonts w:ascii="Segoe UI Semilight" w:hAnsi="Segoe UI Semilight" w:cs="Segoe UI Semilight"/>
                <w:b/>
                <w:color w:val="FF0000"/>
                <w:szCs w:val="22"/>
              </w:rPr>
              <w:t>e</w:t>
            </w:r>
          </w:p>
        </w:tc>
      </w:tr>
      <w:tr w:rsidR="00154C1C" w:rsidRPr="005A1D20" w14:paraId="5FF9DE46" w14:textId="77777777" w:rsidTr="00154C1C">
        <w:tc>
          <w:tcPr>
            <w:tcW w:w="1746" w:type="dxa"/>
            <w:tcBorders>
              <w:bottom w:val="single" w:sz="4" w:space="0" w:color="auto"/>
              <w:right w:val="nil"/>
            </w:tcBorders>
            <w:shd w:val="clear" w:color="auto" w:fill="auto"/>
          </w:tcPr>
          <w:p w14:paraId="016BC633" w14:textId="77777777" w:rsidR="00154C1C" w:rsidRPr="0094567D" w:rsidRDefault="00154C1C" w:rsidP="00302D02">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tc>
        <w:tc>
          <w:tcPr>
            <w:tcW w:w="7468" w:type="dxa"/>
            <w:tcBorders>
              <w:bottom w:val="single" w:sz="4" w:space="0" w:color="auto"/>
              <w:right w:val="nil"/>
            </w:tcBorders>
          </w:tcPr>
          <w:p w14:paraId="0FE73F77" w14:textId="38C33AEE" w:rsidR="00154C1C" w:rsidRPr="00302D02" w:rsidRDefault="00154C1C" w:rsidP="00711497">
            <w:pPr>
              <w:rPr>
                <w:b/>
                <w:bCs/>
              </w:rPr>
            </w:pPr>
            <w:r>
              <w:rPr>
                <w:rFonts w:ascii="Segoe UI Semilight" w:hAnsi="Segoe UI Semilight" w:cs="Segoe UI Semilight"/>
                <w:szCs w:val="22"/>
              </w:rPr>
              <w:t xml:space="preserve">Marché sur procédure adaptée ouverte soumise aux dispositions des articles R2123-4 à R2123-7 du code de la commande publique. </w:t>
            </w:r>
          </w:p>
        </w:tc>
      </w:tr>
    </w:tbl>
    <w:p w14:paraId="0FD11D9B" w14:textId="77777777" w:rsidR="00E85B9A" w:rsidRDefault="00E85B9A"/>
    <w:p w14:paraId="646969F8"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b/>
          <w:szCs w:val="22"/>
        </w:rPr>
        <w:t>Pouvoir Adjudicateur</w:t>
      </w:r>
    </w:p>
    <w:p w14:paraId="3B1344CF" w14:textId="77777777" w:rsid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Assistance Publique – Hôpitaux de Paris</w:t>
      </w:r>
      <w:r>
        <w:rPr>
          <w:rFonts w:ascii="Segoe UI Semilight" w:hAnsi="Segoe UI Semilight" w:cs="Segoe UI Semilight"/>
          <w:szCs w:val="22"/>
        </w:rPr>
        <w:t> :</w:t>
      </w:r>
    </w:p>
    <w:p w14:paraId="6D437A62"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50BB02DA" w14:textId="77777777" w:rsidR="00B464F0" w:rsidRPr="00B464F0" w:rsidRDefault="00B464F0" w:rsidP="00B464F0">
      <w:pPr>
        <w:jc w:val="center"/>
        <w:rPr>
          <w:rFonts w:ascii="Segoe UI Semilight" w:hAnsi="Segoe UI Semilight" w:cs="Segoe UI Semilight"/>
          <w:szCs w:val="22"/>
        </w:rPr>
      </w:pPr>
      <w:r w:rsidRPr="00B464F0">
        <w:rPr>
          <w:rFonts w:ascii="Segoe UI Semilight" w:hAnsi="Segoe UI Semilight" w:cs="Segoe UI Semilight"/>
          <w:szCs w:val="22"/>
        </w:rPr>
        <w:t>Hôpitaux Universitaires Paris Seine Saint Denis</w:t>
      </w:r>
    </w:p>
    <w:p w14:paraId="31694BC6" w14:textId="77777777" w:rsidR="00B464F0" w:rsidRPr="00B464F0" w:rsidRDefault="00B464F0" w:rsidP="00B464F0">
      <w:pPr>
        <w:jc w:val="center"/>
        <w:rPr>
          <w:rFonts w:ascii="Segoe UI Semilight" w:hAnsi="Segoe UI Semilight" w:cs="Segoe UI Semilight"/>
          <w:b/>
          <w:szCs w:val="22"/>
        </w:rPr>
      </w:pPr>
      <w:r>
        <w:rPr>
          <w:rFonts w:ascii="Segoe UI Semilight" w:hAnsi="Segoe UI Semilight" w:cs="Segoe UI Semilight"/>
          <w:b/>
          <w:szCs w:val="22"/>
        </w:rPr>
        <w:t xml:space="preserve">Signataires </w:t>
      </w:r>
      <w:r w:rsidR="00257DC7">
        <w:rPr>
          <w:rFonts w:ascii="Segoe UI Semilight" w:hAnsi="Segoe UI Semilight" w:cs="Segoe UI Semilight"/>
          <w:b/>
          <w:szCs w:val="22"/>
        </w:rPr>
        <w:t xml:space="preserve">du marché </w:t>
      </w:r>
    </w:p>
    <w:p w14:paraId="62F2934B" w14:textId="77777777" w:rsidR="00E46F11" w:rsidRDefault="00E46F11" w:rsidP="00E46F11">
      <w:pPr>
        <w:jc w:val="center"/>
        <w:rPr>
          <w:rFonts w:ascii="Segoe UI Semilight" w:hAnsi="Segoe UI Semilight" w:cs="Segoe UI Semilight"/>
          <w:szCs w:val="22"/>
        </w:rPr>
      </w:pPr>
      <w:r>
        <w:rPr>
          <w:rFonts w:ascii="Segoe UI Semilight" w:hAnsi="Segoe UI Semilight" w:cs="Segoe UI Semilight"/>
          <w:szCs w:val="22"/>
        </w:rPr>
        <w:t>Madame ISABEY Bénédicte, Directrice des HUPSSD ayant reçu délégation de compétence du Directeur Général, par arrêté directorial n°</w:t>
      </w:r>
      <w:r>
        <w:t xml:space="preserve"> </w:t>
      </w:r>
      <w:r>
        <w:rPr>
          <w:rFonts w:ascii="Segoe UI Semilight" w:hAnsi="Segoe UI Semilight" w:cs="Segoe UI Semilight"/>
          <w:szCs w:val="22"/>
        </w:rPr>
        <w:t>IDF-2024-09-24-00007 du 25 septembre 2024</w:t>
      </w:r>
    </w:p>
    <w:p w14:paraId="447A015A" w14:textId="77777777" w:rsidR="00B464F0" w:rsidRPr="00B464F0" w:rsidRDefault="00B464F0" w:rsidP="00B464F0">
      <w:pPr>
        <w:jc w:val="center"/>
        <w:rPr>
          <w:rFonts w:ascii="Segoe UI Semilight" w:hAnsi="Segoe UI Semilight" w:cs="Segoe UI Semilight"/>
          <w:b/>
          <w:szCs w:val="22"/>
        </w:rPr>
      </w:pPr>
      <w:r w:rsidRPr="00B464F0">
        <w:rPr>
          <w:rFonts w:ascii="Segoe UI Semilight" w:hAnsi="Segoe UI Semilight" w:cs="Segoe UI Semilight"/>
          <w:b/>
          <w:szCs w:val="22"/>
        </w:rPr>
        <w:t>Comptable pub</w:t>
      </w:r>
      <w:r>
        <w:rPr>
          <w:rFonts w:ascii="Segoe UI Semilight" w:hAnsi="Segoe UI Semilight" w:cs="Segoe UI Semilight"/>
          <w:b/>
          <w:szCs w:val="22"/>
        </w:rPr>
        <w:t>lic assignataire des paiements</w:t>
      </w:r>
    </w:p>
    <w:p w14:paraId="1792C140" w14:textId="77777777" w:rsidR="0091739E" w:rsidRPr="00B464F0" w:rsidRDefault="0091739E" w:rsidP="0091739E">
      <w:pPr>
        <w:jc w:val="center"/>
        <w:rPr>
          <w:rFonts w:ascii="Segoe UI Semilight" w:hAnsi="Segoe UI Semilight" w:cs="Segoe UI Semilight"/>
          <w:szCs w:val="22"/>
        </w:rPr>
      </w:pPr>
      <w:r w:rsidRPr="00B464F0">
        <w:rPr>
          <w:rFonts w:ascii="Segoe UI Semilight" w:hAnsi="Segoe UI Semilight" w:cs="Segoe UI Semilight"/>
          <w:szCs w:val="22"/>
        </w:rPr>
        <w:t>Directeur Spécialisé des Finances Publiques pour l’Assistance Publique – Hôpitaux de Paris</w:t>
      </w:r>
    </w:p>
    <w:p w14:paraId="740C68C6" w14:textId="77777777" w:rsidR="00B464F0" w:rsidRPr="00B464F0" w:rsidRDefault="0091739E" w:rsidP="00B464F0">
      <w:pPr>
        <w:jc w:val="center"/>
        <w:rPr>
          <w:rFonts w:ascii="Segoe UI Semilight" w:hAnsi="Segoe UI Semilight" w:cs="Segoe UI Semilight"/>
          <w:szCs w:val="22"/>
        </w:rPr>
      </w:pPr>
      <w:r w:rsidRPr="00B109BC">
        <w:rPr>
          <w:rFonts w:ascii="Segoe UI Semilight" w:hAnsi="Segoe UI Semilight" w:cs="Segoe UI Semilight"/>
          <w:szCs w:val="22"/>
        </w:rPr>
        <w:t>55 Boulevard Diderot</w:t>
      </w:r>
      <w:r>
        <w:rPr>
          <w:rFonts w:ascii="Segoe UI Semilight" w:hAnsi="Segoe UI Semilight" w:cs="Segoe UI Semilight"/>
          <w:szCs w:val="22"/>
        </w:rPr>
        <w:t xml:space="preserve">, </w:t>
      </w:r>
      <w:r w:rsidRPr="00B109BC">
        <w:rPr>
          <w:rFonts w:ascii="Segoe UI Semilight" w:hAnsi="Segoe UI Semilight" w:cs="Segoe UI Semilight"/>
          <w:szCs w:val="22"/>
        </w:rPr>
        <w:t>CS 22305</w:t>
      </w:r>
      <w:r>
        <w:rPr>
          <w:rFonts w:ascii="Segoe UI Semilight" w:hAnsi="Segoe UI Semilight" w:cs="Segoe UI Semilight"/>
          <w:szCs w:val="22"/>
        </w:rPr>
        <w:t xml:space="preserve">, </w:t>
      </w:r>
      <w:r w:rsidRPr="00B109BC">
        <w:rPr>
          <w:rFonts w:ascii="Segoe UI Semilight" w:hAnsi="Segoe UI Semilight" w:cs="Segoe UI Semilight"/>
          <w:szCs w:val="22"/>
        </w:rPr>
        <w:t>75610 Paris CEDEX 12</w:t>
      </w:r>
    </w:p>
    <w:p w14:paraId="1B1C5A6F" w14:textId="77777777" w:rsidR="009E7F66" w:rsidRDefault="009E7F66" w:rsidP="009E7F66">
      <w:pPr>
        <w:jc w:val="center"/>
        <w:rPr>
          <w:rFonts w:ascii="Segoe UI Semilight" w:hAnsi="Segoe UI Semilight" w:cs="Segoe UI Semilight"/>
          <w:b/>
          <w:szCs w:val="22"/>
        </w:rPr>
      </w:pPr>
      <w:r w:rsidRPr="0061697C">
        <w:rPr>
          <w:rFonts w:ascii="Segoe UI Semilight" w:hAnsi="Segoe UI Semilight" w:cs="Segoe UI Semilight"/>
          <w:b/>
          <w:szCs w:val="22"/>
        </w:rPr>
        <w:t>Personne habilitée à donner les renseignements prévus aux articles R2191-45 à R2191-63 du code de la commande publique</w:t>
      </w:r>
    </w:p>
    <w:p w14:paraId="2FEEF513" w14:textId="19039E6D" w:rsidR="009B473B" w:rsidRDefault="00E46F11" w:rsidP="00B464F0">
      <w:pPr>
        <w:jc w:val="center"/>
        <w:rPr>
          <w:rFonts w:ascii="Segoe UI Semilight" w:hAnsi="Segoe UI Semilight" w:cs="Segoe UI Semilight"/>
          <w:szCs w:val="22"/>
        </w:rPr>
      </w:pPr>
      <w:r>
        <w:rPr>
          <w:rFonts w:ascii="Segoe UI Semilight" w:hAnsi="Segoe UI Semilight" w:cs="Segoe UI Semilight"/>
          <w:szCs w:val="22"/>
        </w:rPr>
        <w:t>Madame la Directrice des H.U.P.S.S.D</w:t>
      </w:r>
    </w:p>
    <w:p w14:paraId="7D3C9AB6"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9B473B" w:rsidRPr="003E7C66" w14:paraId="49FDF5DD" w14:textId="77777777" w:rsidTr="002A2C3A">
        <w:tc>
          <w:tcPr>
            <w:tcW w:w="2509" w:type="dxa"/>
            <w:shd w:val="clear" w:color="auto" w:fill="479CC9"/>
            <w:vAlign w:val="center"/>
          </w:tcPr>
          <w:p w14:paraId="19083CE5"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6C14CB92"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2556" w:type="dxa"/>
            <w:shd w:val="clear" w:color="auto" w:fill="F4DCF1"/>
            <w:vAlign w:val="center"/>
          </w:tcPr>
          <w:p w14:paraId="74D28A96"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4C1B81B8" w14:textId="77777777" w:rsidR="009B473B" w:rsidRPr="003E7C66" w:rsidRDefault="009B473B" w:rsidP="002A2C3A">
            <w:pPr>
              <w:widowControl w:val="0"/>
              <w:tabs>
                <w:tab w:val="left" w:pos="6520"/>
              </w:tabs>
              <w:jc w:val="center"/>
              <w:rPr>
                <w:rFonts w:ascii="Segoe UI Semilight" w:hAnsi="Segoe UI Semilight" w:cs="Segoe UI Semilight"/>
                <w:b/>
                <w:color w:val="FFFFFF"/>
              </w:rPr>
            </w:pPr>
          </w:p>
        </w:tc>
        <w:tc>
          <w:tcPr>
            <w:tcW w:w="3029" w:type="dxa"/>
            <w:shd w:val="clear" w:color="auto" w:fill="BEE4C3"/>
            <w:vAlign w:val="center"/>
          </w:tcPr>
          <w:p w14:paraId="564C58F8" w14:textId="77777777" w:rsidR="009B473B" w:rsidRPr="003E7C66" w:rsidRDefault="009B473B" w:rsidP="002A2C3A">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9B473B" w:rsidRPr="003E7C66" w14:paraId="27ED0627" w14:textId="77777777" w:rsidTr="002A2C3A">
        <w:tc>
          <w:tcPr>
            <w:tcW w:w="2509" w:type="dxa"/>
            <w:shd w:val="clear" w:color="auto" w:fill="auto"/>
            <w:vAlign w:val="center"/>
          </w:tcPr>
          <w:p w14:paraId="2ECDFBF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2F484D62"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3CD7ED9"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7D8800ED"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659889D8" w14:textId="77777777" w:rsidR="009B473B" w:rsidRPr="003E7C66" w:rsidRDefault="009B473B" w:rsidP="002A2C3A">
            <w:pPr>
              <w:widowControl w:val="0"/>
              <w:tabs>
                <w:tab w:val="left" w:pos="6520"/>
              </w:tabs>
              <w:jc w:val="center"/>
              <w:rPr>
                <w:rFonts w:ascii="Segoe UI Semilight" w:hAnsi="Segoe UI Semilight" w:cs="Segoe UI Semilight"/>
                <w:b/>
                <w:color w:val="FFFFFF"/>
                <w:sz w:val="10"/>
                <w:szCs w:val="10"/>
              </w:rPr>
            </w:pPr>
          </w:p>
        </w:tc>
      </w:tr>
      <w:tr w:rsidR="009B473B" w:rsidRPr="005A1D20" w14:paraId="6CD5FF7B" w14:textId="77777777" w:rsidTr="002A2C3A">
        <w:tc>
          <w:tcPr>
            <w:tcW w:w="2509" w:type="dxa"/>
            <w:shd w:val="clear" w:color="auto" w:fill="auto"/>
            <w:vAlign w:val="center"/>
          </w:tcPr>
          <w:p w14:paraId="4B11C21C" w14:textId="77777777" w:rsidR="009B473B" w:rsidRPr="005A1D20" w:rsidRDefault="009B473B" w:rsidP="002A2C3A">
            <w:pPr>
              <w:widowControl w:val="0"/>
              <w:tabs>
                <w:tab w:val="left" w:pos="6520"/>
              </w:tabs>
              <w:jc w:val="center"/>
              <w:rPr>
                <w:rFonts w:ascii="Segoe UI Semilight" w:hAnsi="Segoe UI Semilight" w:cs="Segoe UI Semilight"/>
                <w:u w:val="single"/>
              </w:rPr>
            </w:pPr>
            <w:r>
              <w:rPr>
                <w:rFonts w:ascii="Segoe UI Semilight" w:hAnsi="Segoe UI Semilight" w:cs="Segoe UI Semilight"/>
                <w:noProof/>
              </w:rPr>
              <w:drawing>
                <wp:inline distT="0" distB="0" distL="0" distR="0" wp14:anchorId="2EB78CD9" wp14:editId="52A32671">
                  <wp:extent cx="1449070" cy="1087120"/>
                  <wp:effectExtent l="0" t="0" r="0" b="0"/>
                  <wp:docPr id="5" name="Image 5"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9070" cy="1087120"/>
                          </a:xfrm>
                          <a:prstGeom prst="rect">
                            <a:avLst/>
                          </a:prstGeom>
                          <a:noFill/>
                          <a:ln>
                            <a:noFill/>
                          </a:ln>
                        </pic:spPr>
                      </pic:pic>
                    </a:graphicData>
                  </a:graphic>
                </wp:inline>
              </w:drawing>
            </w:r>
          </w:p>
        </w:tc>
        <w:tc>
          <w:tcPr>
            <w:tcW w:w="537" w:type="dxa"/>
            <w:shd w:val="clear" w:color="auto" w:fill="auto"/>
          </w:tcPr>
          <w:p w14:paraId="03509201"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44FDDE12"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58068D13" wp14:editId="0E5EEB72">
                  <wp:extent cx="1483995" cy="1121410"/>
                  <wp:effectExtent l="0" t="0" r="1905" b="2540"/>
                  <wp:docPr id="7" name="Image 7"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995" cy="1121410"/>
                          </a:xfrm>
                          <a:prstGeom prst="rect">
                            <a:avLst/>
                          </a:prstGeom>
                          <a:noFill/>
                          <a:ln>
                            <a:noFill/>
                          </a:ln>
                        </pic:spPr>
                      </pic:pic>
                    </a:graphicData>
                  </a:graphic>
                </wp:inline>
              </w:drawing>
            </w:r>
          </w:p>
        </w:tc>
        <w:tc>
          <w:tcPr>
            <w:tcW w:w="548" w:type="dxa"/>
            <w:shd w:val="clear" w:color="auto" w:fill="auto"/>
          </w:tcPr>
          <w:p w14:paraId="5A3D2ABD" w14:textId="77777777" w:rsidR="009B473B" w:rsidRPr="00771914"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79D691A" w14:textId="77777777" w:rsidR="009B473B" w:rsidRPr="00771914" w:rsidRDefault="009B473B" w:rsidP="002A2C3A">
            <w:pPr>
              <w:widowControl w:val="0"/>
              <w:tabs>
                <w:tab w:val="left" w:pos="6520"/>
              </w:tabs>
              <w:jc w:val="center"/>
              <w:rPr>
                <w:rFonts w:ascii="Segoe UI Semilight" w:hAnsi="Segoe UI Semilight" w:cs="Segoe UI Semilight"/>
              </w:rPr>
            </w:pPr>
            <w:r>
              <w:rPr>
                <w:rFonts w:ascii="Segoe UI Semilight" w:hAnsi="Segoe UI Semilight" w:cs="Segoe UI Semilight"/>
                <w:noProof/>
              </w:rPr>
              <w:drawing>
                <wp:inline distT="0" distB="0" distL="0" distR="0" wp14:anchorId="6A7B2A36" wp14:editId="120F437E">
                  <wp:extent cx="1630680" cy="1069975"/>
                  <wp:effectExtent l="0" t="0" r="7620" b="0"/>
                  <wp:docPr id="3"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9975"/>
                          </a:xfrm>
                          <a:prstGeom prst="rect">
                            <a:avLst/>
                          </a:prstGeom>
                          <a:noFill/>
                          <a:ln>
                            <a:noFill/>
                          </a:ln>
                        </pic:spPr>
                      </pic:pic>
                    </a:graphicData>
                  </a:graphic>
                </wp:inline>
              </w:drawing>
            </w:r>
          </w:p>
        </w:tc>
      </w:tr>
      <w:tr w:rsidR="009B473B" w:rsidRPr="005A1D20" w14:paraId="6D774D27" w14:textId="77777777" w:rsidTr="002A2C3A">
        <w:tc>
          <w:tcPr>
            <w:tcW w:w="2509" w:type="dxa"/>
            <w:shd w:val="clear" w:color="auto" w:fill="auto"/>
            <w:vAlign w:val="center"/>
          </w:tcPr>
          <w:p w14:paraId="68B70765" w14:textId="77777777" w:rsidR="009B473B" w:rsidRPr="00BF04F0" w:rsidRDefault="009B473B" w:rsidP="002A2C3A">
            <w:pPr>
              <w:widowControl w:val="0"/>
              <w:tabs>
                <w:tab w:val="left" w:pos="6520"/>
              </w:tabs>
              <w:jc w:val="center"/>
              <w:rPr>
                <w:rFonts w:ascii="Segoe UI Semilight" w:hAnsi="Segoe UI Semilight" w:cs="Segoe UI Semilight"/>
                <w:color w:val="000000" w:themeColor="text1"/>
              </w:rPr>
            </w:pPr>
            <w:r w:rsidRPr="00BF04F0">
              <w:rPr>
                <w:rFonts w:ascii="Segoe UI Semilight" w:hAnsi="Segoe UI Semilight" w:cs="Segoe UI Semilight"/>
                <w:color w:val="000000" w:themeColor="text1"/>
              </w:rPr>
              <w:t>125, route de Stalingrad</w:t>
            </w:r>
          </w:p>
          <w:p w14:paraId="50A39551"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BF04F0">
              <w:rPr>
                <w:rFonts w:ascii="Segoe UI Semilight" w:hAnsi="Segoe UI Semilight" w:cs="Segoe UI Semilight"/>
                <w:color w:val="000000" w:themeColor="text1"/>
              </w:rPr>
              <w:t>93009 Bobigny</w:t>
            </w:r>
          </w:p>
        </w:tc>
        <w:tc>
          <w:tcPr>
            <w:tcW w:w="537" w:type="dxa"/>
            <w:shd w:val="clear" w:color="auto" w:fill="auto"/>
          </w:tcPr>
          <w:p w14:paraId="2EA42649"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6A5D7A89"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rPr>
            </w:pPr>
            <w:r w:rsidRPr="00BF04F0">
              <w:rPr>
                <w:rFonts w:ascii="Segoe UI Semilight" w:hAnsi="Segoe UI Semilight" w:cs="Segoe UI Semilight"/>
                <w:color w:val="D9D9D9" w:themeColor="background1" w:themeShade="D9"/>
              </w:rPr>
              <w:t>Avenue du 14 juillet,</w:t>
            </w:r>
          </w:p>
          <w:p w14:paraId="1F32C691"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r w:rsidRPr="00BF04F0">
              <w:rPr>
                <w:rFonts w:ascii="Segoe UI Semilight" w:hAnsi="Segoe UI Semilight" w:cs="Segoe UI Semilight"/>
                <w:color w:val="D9D9D9" w:themeColor="background1" w:themeShade="D9"/>
              </w:rPr>
              <w:t>93140 BONDY</w:t>
            </w:r>
          </w:p>
        </w:tc>
        <w:tc>
          <w:tcPr>
            <w:tcW w:w="548" w:type="dxa"/>
            <w:shd w:val="clear" w:color="auto" w:fill="auto"/>
          </w:tcPr>
          <w:p w14:paraId="79F8789F" w14:textId="77777777" w:rsidR="009B473B" w:rsidRPr="005A1D20" w:rsidRDefault="009B473B" w:rsidP="002A2C3A">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4C3864B2" w14:textId="77777777" w:rsidR="009B473B" w:rsidRPr="0076223B" w:rsidRDefault="009B473B" w:rsidP="002A2C3A">
            <w:pPr>
              <w:widowControl w:val="0"/>
              <w:tabs>
                <w:tab w:val="left" w:pos="6520"/>
              </w:tabs>
              <w:jc w:val="center"/>
              <w:rPr>
                <w:rFonts w:ascii="Segoe UI Semilight" w:hAnsi="Segoe UI Semilight" w:cs="Segoe UI Semilight"/>
                <w:color w:val="D9D9D9" w:themeColor="background1" w:themeShade="D9"/>
              </w:rPr>
            </w:pPr>
            <w:r w:rsidRPr="0076223B">
              <w:rPr>
                <w:rFonts w:ascii="Segoe UI Semilight" w:hAnsi="Segoe UI Semilight" w:cs="Segoe UI Semilight"/>
                <w:color w:val="D9D9D9" w:themeColor="background1" w:themeShade="D9"/>
              </w:rPr>
              <w:t>Avenue du Dr Schaeffner</w:t>
            </w:r>
          </w:p>
          <w:p w14:paraId="2A7BE119" w14:textId="77777777" w:rsidR="009B473B" w:rsidRPr="005A1D20" w:rsidRDefault="009B473B" w:rsidP="002A2C3A">
            <w:pPr>
              <w:widowControl w:val="0"/>
              <w:tabs>
                <w:tab w:val="left" w:pos="6520"/>
              </w:tabs>
              <w:jc w:val="center"/>
              <w:rPr>
                <w:rFonts w:ascii="Segoe UI Semilight" w:hAnsi="Segoe UI Semilight" w:cs="Segoe UI Semilight"/>
                <w:u w:val="single"/>
              </w:rPr>
            </w:pPr>
            <w:r w:rsidRPr="0076223B">
              <w:rPr>
                <w:rFonts w:ascii="Segoe UI Semilight" w:hAnsi="Segoe UI Semilight" w:cs="Segoe UI Semilight"/>
                <w:color w:val="D9D9D9" w:themeColor="background1" w:themeShade="D9"/>
              </w:rPr>
              <w:t>93 270 SEVRAN</w:t>
            </w:r>
          </w:p>
        </w:tc>
      </w:tr>
      <w:tr w:rsidR="009B473B" w:rsidRPr="005A1D20" w14:paraId="4C0B3197" w14:textId="77777777" w:rsidTr="002A2C3A">
        <w:tc>
          <w:tcPr>
            <w:tcW w:w="2509" w:type="dxa"/>
            <w:shd w:val="clear" w:color="auto" w:fill="auto"/>
            <w:vAlign w:val="center"/>
          </w:tcPr>
          <w:p w14:paraId="14D7BF8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33DBDA0A"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448815C" w14:textId="77777777" w:rsidR="009B473B" w:rsidRPr="00BF04F0" w:rsidRDefault="009B473B" w:rsidP="002A2C3A">
            <w:pPr>
              <w:widowControl w:val="0"/>
              <w:tabs>
                <w:tab w:val="left" w:pos="6520"/>
              </w:tabs>
              <w:jc w:val="center"/>
              <w:rPr>
                <w:rFonts w:ascii="Segoe UI Semilight" w:hAnsi="Segoe UI Semilight" w:cs="Segoe UI Semilight"/>
                <w:color w:val="D9D9D9" w:themeColor="background1" w:themeShade="D9"/>
                <w:u w:val="single"/>
              </w:rPr>
            </w:pPr>
          </w:p>
        </w:tc>
        <w:tc>
          <w:tcPr>
            <w:tcW w:w="548" w:type="dxa"/>
            <w:shd w:val="clear" w:color="auto" w:fill="auto"/>
          </w:tcPr>
          <w:p w14:paraId="3C97641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16E78CA4"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r w:rsidR="009B473B" w:rsidRPr="005A1D20" w14:paraId="49647294" w14:textId="77777777" w:rsidTr="002A2C3A">
        <w:tc>
          <w:tcPr>
            <w:tcW w:w="2509" w:type="dxa"/>
            <w:shd w:val="clear" w:color="auto" w:fill="auto"/>
            <w:vAlign w:val="center"/>
          </w:tcPr>
          <w:p w14:paraId="647A48AB" w14:textId="77777777" w:rsidR="009B473B" w:rsidRPr="00FF3E76" w:rsidRDefault="009B473B" w:rsidP="002A2C3A">
            <w:pPr>
              <w:widowControl w:val="0"/>
              <w:tabs>
                <w:tab w:val="left" w:pos="6520"/>
              </w:tabs>
              <w:jc w:val="center"/>
              <w:rPr>
                <w:rFonts w:ascii="Segoe UI Semilight" w:hAnsi="Segoe UI Semilight" w:cs="Segoe UI Semilight"/>
                <w:u w:val="single"/>
              </w:rPr>
            </w:pPr>
          </w:p>
        </w:tc>
        <w:tc>
          <w:tcPr>
            <w:tcW w:w="537" w:type="dxa"/>
            <w:shd w:val="clear" w:color="auto" w:fill="auto"/>
          </w:tcPr>
          <w:p w14:paraId="4242A7A8"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2556" w:type="dxa"/>
            <w:shd w:val="clear" w:color="auto" w:fill="auto"/>
            <w:vAlign w:val="center"/>
          </w:tcPr>
          <w:p w14:paraId="1226A237"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548" w:type="dxa"/>
            <w:shd w:val="clear" w:color="auto" w:fill="auto"/>
          </w:tcPr>
          <w:p w14:paraId="6F29C4B6"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c>
          <w:tcPr>
            <w:tcW w:w="3029" w:type="dxa"/>
            <w:shd w:val="clear" w:color="auto" w:fill="auto"/>
            <w:vAlign w:val="center"/>
          </w:tcPr>
          <w:p w14:paraId="306C64D1" w14:textId="77777777" w:rsidR="009B473B" w:rsidRPr="005A1D20" w:rsidRDefault="009B473B" w:rsidP="002A2C3A">
            <w:pPr>
              <w:widowControl w:val="0"/>
              <w:tabs>
                <w:tab w:val="left" w:pos="6520"/>
              </w:tabs>
              <w:jc w:val="center"/>
              <w:rPr>
                <w:rFonts w:ascii="Segoe UI Semilight" w:hAnsi="Segoe UI Semilight" w:cs="Segoe UI Semilight"/>
                <w:u w:val="single"/>
              </w:rPr>
            </w:pPr>
          </w:p>
        </w:tc>
      </w:tr>
    </w:tbl>
    <w:p w14:paraId="2D8C6AA3" w14:textId="77777777" w:rsidR="003E7C66" w:rsidRPr="00AE2619" w:rsidRDefault="007B2AAE" w:rsidP="00A40496">
      <w:pPr>
        <w:pStyle w:val="Titre1"/>
        <w:spacing w:before="400"/>
        <w:rPr>
          <w:rStyle w:val="Titredulivre"/>
          <w:bCs w:val="0"/>
          <w:color w:val="46A951"/>
          <w:spacing w:val="0"/>
        </w:rPr>
      </w:pPr>
      <w:r w:rsidRPr="00426994">
        <w:rPr>
          <w:rFonts w:ascii="Segoe UI Semilight" w:hAnsi="Segoe UI Semilight" w:cs="Segoe UI Semilight"/>
          <w:szCs w:val="22"/>
        </w:rPr>
        <w:br w:type="page"/>
      </w:r>
      <w:r w:rsidR="00A72C14" w:rsidRPr="009B473B">
        <w:rPr>
          <w:rStyle w:val="Titredulivre"/>
          <w:bCs w:val="0"/>
          <w:spacing w:val="0"/>
        </w:rPr>
        <w:lastRenderedPageBreak/>
        <w:t>Contractant (S)</w:t>
      </w:r>
    </w:p>
    <w:p w14:paraId="7EE3C501"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68A85853" w14:textId="77777777" w:rsidTr="0041735A">
        <w:tc>
          <w:tcPr>
            <w:tcW w:w="9347" w:type="dxa"/>
            <w:shd w:val="clear" w:color="auto" w:fill="auto"/>
          </w:tcPr>
          <w:p w14:paraId="0309B6BF" w14:textId="77777777" w:rsidR="001949B1" w:rsidRDefault="001949B1" w:rsidP="0041735A">
            <w:permStart w:id="1772504634" w:edGrp="everyone"/>
          </w:p>
          <w:p w14:paraId="26B468C6"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E84473">
              <w:rPr>
                <w:rFonts w:ascii="Calibri" w:hAnsi="Calibri"/>
              </w:rPr>
            </w:r>
            <w:r w:rsidR="00E84473">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72242DEC"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102BE34"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1147BA51"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07C37EC9"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E391D3"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425E3D52"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4633B65"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DEA6BE7"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053A716F" w14:textId="77777777" w:rsid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2E1E741C"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61592645"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41E0593"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EC8B071"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7425C94C"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772504634"/>
          </w:p>
        </w:tc>
      </w:tr>
    </w:tbl>
    <w:p w14:paraId="1D5161C3" w14:textId="77777777" w:rsidR="001949B1" w:rsidRDefault="001949B1"/>
    <w:p w14:paraId="5620481C" w14:textId="77777777" w:rsidR="001949B1" w:rsidRDefault="001949B1"/>
    <w:p w14:paraId="2F7B44F2" w14:textId="77777777" w:rsidR="00616D7F" w:rsidRDefault="00616D7F"/>
    <w:p w14:paraId="2710CB89" w14:textId="77777777" w:rsidR="00DE4D3A" w:rsidRDefault="00DE4D3A" w:rsidP="00616D7F">
      <w:pPr>
        <w:tabs>
          <w:tab w:val="left" w:leader="dot" w:pos="8505"/>
        </w:tabs>
      </w:pPr>
    </w:p>
    <w:p w14:paraId="4A5D1585" w14:textId="77777777" w:rsidR="00DE4D3A" w:rsidRDefault="00DE4D3A" w:rsidP="00616D7F">
      <w:pPr>
        <w:tabs>
          <w:tab w:val="left" w:leader="dot" w:pos="8505"/>
        </w:tabs>
      </w:pPr>
    </w:p>
    <w:p w14:paraId="700F657B" w14:textId="77777777" w:rsidR="00DE4D3A" w:rsidRDefault="00DE4D3A" w:rsidP="00616D7F">
      <w:pPr>
        <w:tabs>
          <w:tab w:val="left" w:leader="dot" w:pos="8505"/>
        </w:tabs>
      </w:pPr>
    </w:p>
    <w:p w14:paraId="19B51B8B" w14:textId="77777777" w:rsidR="00DE4D3A" w:rsidRDefault="00DE4D3A" w:rsidP="00616D7F">
      <w:pPr>
        <w:tabs>
          <w:tab w:val="left" w:leader="dot" w:pos="8505"/>
        </w:tabs>
      </w:pPr>
    </w:p>
    <w:p w14:paraId="53EE60B6" w14:textId="77777777" w:rsidR="00AA1BA7" w:rsidRDefault="00AA1BA7" w:rsidP="00616D7F">
      <w:pPr>
        <w:tabs>
          <w:tab w:val="left" w:leader="dot" w:pos="8505"/>
        </w:tabs>
      </w:pPr>
    </w:p>
    <w:p w14:paraId="7B010F50" w14:textId="77777777" w:rsidR="00AA1BA7" w:rsidRDefault="00AA1BA7" w:rsidP="00616D7F">
      <w:pPr>
        <w:tabs>
          <w:tab w:val="left" w:leader="dot" w:pos="8505"/>
        </w:tabs>
      </w:pPr>
    </w:p>
    <w:p w14:paraId="72B57129" w14:textId="77777777" w:rsidR="00AA1BA7" w:rsidRDefault="00AA1BA7" w:rsidP="00616D7F">
      <w:pPr>
        <w:tabs>
          <w:tab w:val="left" w:leader="dot" w:pos="8505"/>
        </w:tabs>
      </w:pPr>
    </w:p>
    <w:p w14:paraId="35C330E6" w14:textId="77777777" w:rsidR="00AA1BA7" w:rsidRDefault="00AA1BA7" w:rsidP="00616D7F">
      <w:pPr>
        <w:tabs>
          <w:tab w:val="left" w:leader="dot" w:pos="8505"/>
        </w:tabs>
      </w:pPr>
    </w:p>
    <w:p w14:paraId="1C37BCE7" w14:textId="77777777" w:rsidR="000D284E" w:rsidRDefault="000D284E" w:rsidP="00616D7F">
      <w:pPr>
        <w:tabs>
          <w:tab w:val="left" w:leader="dot" w:pos="8505"/>
        </w:tabs>
      </w:pPr>
    </w:p>
    <w:p w14:paraId="21569920" w14:textId="77777777" w:rsidR="000D284E" w:rsidRDefault="000D284E"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A91FF8F" w14:textId="77777777" w:rsidTr="007F524B">
        <w:tc>
          <w:tcPr>
            <w:tcW w:w="9347" w:type="dxa"/>
            <w:shd w:val="clear" w:color="auto" w:fill="auto"/>
          </w:tcPr>
          <w:p w14:paraId="123D24BD" w14:textId="77777777" w:rsidR="00DE4D3A" w:rsidRDefault="00DE4D3A" w:rsidP="00DE4D3A"/>
          <w:permStart w:id="1663457081" w:edGrp="everyone"/>
          <w:p w14:paraId="4EB71E6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E84473">
              <w:rPr>
                <w:rFonts w:ascii="Calibri" w:hAnsi="Calibri"/>
              </w:rPr>
            </w:r>
            <w:r w:rsidR="00E84473">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9B473B">
              <w:rPr>
                <w:rFonts w:ascii="Segoe UI Semilight" w:hAnsi="Segoe UI Semilight" w:cs="Segoe UI Semilight"/>
              </w:rPr>
              <w:t>Co</w:t>
            </w:r>
            <w:r w:rsidR="009E7F66">
              <w:rPr>
                <w:rFonts w:ascii="Segoe UI Semilight" w:hAnsi="Segoe UI Semilight" w:cs="Segoe UI Semilight"/>
              </w:rPr>
              <w:t>traitant</w:t>
            </w:r>
            <w:r w:rsidRPr="001949B1">
              <w:rPr>
                <w:rFonts w:ascii="Segoe UI Semilight" w:hAnsi="Segoe UI Semilight" w:cs="Segoe UI Semilight"/>
              </w:rPr>
              <w:t>),</w:t>
            </w:r>
          </w:p>
          <w:p w14:paraId="62165B03"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0EAE7D20"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5702F1D7"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2704AE4E"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99FC112"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00BECE79"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303A00B"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D1FA6A8"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32494626" w14:textId="77777777" w:rsidR="00DE4D3A"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4014EA19"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7D658B72" w14:textId="77777777" w:rsidR="00405581" w:rsidRDefault="00405581" w:rsidP="00405581">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3BA38C26"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0C4471D6"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38CFE507"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663457081"/>
          </w:p>
        </w:tc>
      </w:tr>
    </w:tbl>
    <w:p w14:paraId="6E05C566" w14:textId="77777777" w:rsidR="00616D7F" w:rsidRPr="000A1908" w:rsidRDefault="00616D7F" w:rsidP="000A1908">
      <w:pPr>
        <w:pStyle w:val="Normal1"/>
        <w:ind w:firstLine="0"/>
        <w:rPr>
          <w:rFonts w:ascii="Segoe UI Semilight" w:hAnsi="Segoe UI Semilight" w:cs="Segoe UI Semilight"/>
          <w:szCs w:val="22"/>
        </w:rPr>
      </w:pPr>
    </w:p>
    <w:p w14:paraId="6E72B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AA1BA7">
        <w:rPr>
          <w:rFonts w:ascii="Segoe UI Semilight" w:hAnsi="Segoe UI Semilight" w:cs="Segoe UI Semilight"/>
          <w:szCs w:val="22"/>
        </w:rPr>
        <w:t xml:space="preserve">Administratives </w:t>
      </w:r>
      <w:r w:rsidR="009E7F66">
        <w:rPr>
          <w:rFonts w:ascii="Segoe UI Semilight" w:hAnsi="Segoe UI Semilight" w:cs="Segoe UI Semilight"/>
          <w:szCs w:val="22"/>
        </w:rPr>
        <w:t xml:space="preserve">et techniques </w:t>
      </w:r>
      <w:r w:rsidRPr="000A1908">
        <w:rPr>
          <w:rFonts w:ascii="Segoe UI Semilight" w:hAnsi="Segoe UI Semilight" w:cs="Segoe UI Semilight"/>
          <w:szCs w:val="22"/>
        </w:rPr>
        <w:t>et des documents qui y sont mentionnés, y compris ses annexes.</w:t>
      </w:r>
    </w:p>
    <w:p w14:paraId="4246A01C" w14:textId="77777777" w:rsidR="00DE4D3A" w:rsidRPr="000A1908" w:rsidRDefault="00DE4D3A" w:rsidP="000A1908">
      <w:pPr>
        <w:pStyle w:val="Normal1"/>
        <w:ind w:firstLine="0"/>
        <w:rPr>
          <w:rFonts w:ascii="Segoe UI Semilight" w:hAnsi="Segoe UI Semilight" w:cs="Segoe UI Semilight"/>
          <w:szCs w:val="22"/>
        </w:rPr>
      </w:pPr>
    </w:p>
    <w:p w14:paraId="2A792C50" w14:textId="77777777" w:rsidR="00DE4D3A" w:rsidRPr="00FA142E" w:rsidRDefault="00FA142E" w:rsidP="00FA142E">
      <w:pPr>
        <w:pStyle w:val="Normal1"/>
        <w:ind w:firstLine="0"/>
        <w:rPr>
          <w:rFonts w:ascii="Segoe UI Semilight" w:hAnsi="Segoe UI Semilight" w:cs="Segoe UI Semilight"/>
          <w:szCs w:val="22"/>
        </w:rPr>
      </w:pPr>
      <w:r w:rsidRPr="00FA142E">
        <w:rPr>
          <w:rFonts w:ascii="Segoe UI Semilight" w:hAnsi="Segoe UI Semilight" w:cs="Segoe UI Semilight"/>
          <w:szCs w:val="22"/>
        </w:rPr>
        <w:t>Affirme sous peine de résiliation de plein droit du marché ou de sa mise en régie aux torts exclusifs de la société ou association pour laquelle j’interviens, que ladite société ou association ne tombe pas sous le coup de l’interdiction découlant des articles R2143-3 et R2143-5 du code de la commande publique.</w:t>
      </w:r>
    </w:p>
    <w:p w14:paraId="05A5C040" w14:textId="77777777" w:rsidR="00FA142E" w:rsidRDefault="00FA142E" w:rsidP="000A1908">
      <w:pPr>
        <w:pStyle w:val="Normal1"/>
        <w:ind w:firstLine="0"/>
        <w:rPr>
          <w:rFonts w:ascii="Segoe UI Semilight" w:hAnsi="Segoe UI Semilight" w:cs="Segoe UI Semilight"/>
          <w:szCs w:val="22"/>
        </w:rPr>
      </w:pPr>
    </w:p>
    <w:p w14:paraId="42CCF9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4C97B078" w14:textId="77777777" w:rsidR="00DE4D3A" w:rsidRPr="000A1908" w:rsidRDefault="00DE4D3A" w:rsidP="000A1908">
      <w:pPr>
        <w:pStyle w:val="Normal1"/>
        <w:ind w:firstLine="0"/>
        <w:rPr>
          <w:rFonts w:ascii="Segoe UI Semilight" w:hAnsi="Segoe UI Semilight" w:cs="Segoe UI Semilight"/>
          <w:szCs w:val="22"/>
        </w:rPr>
      </w:pPr>
    </w:p>
    <w:p w14:paraId="7259CF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7A7EF368"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lastRenderedPageBreak/>
        <w:t>Prix</w:t>
      </w:r>
    </w:p>
    <w:p w14:paraId="734CC54E" w14:textId="77777777" w:rsidR="00DE4D3A" w:rsidRPr="00A40496" w:rsidRDefault="00257DC7" w:rsidP="00A40496">
      <w:pPr>
        <w:pStyle w:val="Titre2"/>
        <w:numPr>
          <w:ilvl w:val="1"/>
          <w:numId w:val="2"/>
        </w:numPr>
        <w:tabs>
          <w:tab w:val="left" w:pos="1843"/>
        </w:tabs>
        <w:spacing w:before="400"/>
        <w:rPr>
          <w:color w:val="auto"/>
        </w:rPr>
      </w:pPr>
      <w:r w:rsidRPr="00A40496">
        <w:rPr>
          <w:color w:val="auto"/>
        </w:rPr>
        <w:t>P</w:t>
      </w:r>
      <w:r w:rsidR="00A40496" w:rsidRPr="00A40496">
        <w:rPr>
          <w:color w:val="auto"/>
        </w:rPr>
        <w:t>rix (solution définie au CCTP)</w:t>
      </w:r>
    </w:p>
    <w:p w14:paraId="633A2A29" w14:textId="77777777" w:rsidR="00A40496" w:rsidRPr="00A40496" w:rsidRDefault="00A40496" w:rsidP="00A40496">
      <w:pPr>
        <w:rPr>
          <w:rFonts w:ascii="Segoe UI Semilight" w:hAnsi="Segoe UI Semilight" w:cs="Segoe UI Semilight"/>
          <w:szCs w:val="22"/>
        </w:rPr>
      </w:pPr>
      <w:r w:rsidRPr="00A40496">
        <w:rPr>
          <w:rFonts w:ascii="Segoe UI Semilight" w:hAnsi="Segoe UI Semilight" w:cs="Segoe UI Semilight"/>
          <w:szCs w:val="22"/>
        </w:rPr>
        <w:t>Les travaux seront rémunérés par application d'un prix global forfaitaire égal à :</w:t>
      </w:r>
    </w:p>
    <w:p w14:paraId="4970453B" w14:textId="77777777" w:rsidR="00A40496" w:rsidRDefault="00A40496" w:rsidP="00257DC7">
      <w:pPr>
        <w:pStyle w:val="Normal1"/>
        <w:ind w:firstLine="0"/>
        <w:rPr>
          <w:rFonts w:ascii="Segoe UI Semilight" w:hAnsi="Segoe UI Semilight" w:cs="Segoe UI Semilight"/>
          <w:szCs w:val="22"/>
        </w:rPr>
      </w:pPr>
    </w:p>
    <w:p w14:paraId="731CB635" w14:textId="5796DA41" w:rsidR="00257DC7" w:rsidRPr="00257DC7" w:rsidRDefault="009B473B"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988900977" w:edGrp="everyone"/>
      <w:r>
        <w:rPr>
          <w:rFonts w:ascii="Segoe UI Semilight" w:hAnsi="Segoe UI Semilight" w:cs="Segoe UI Semilight"/>
          <w:szCs w:val="22"/>
        </w:rPr>
        <w:t xml:space="preserve">Montant hors taxe </w:t>
      </w:r>
      <w:r w:rsidR="00257DC7" w:rsidRPr="00257DC7">
        <w:rPr>
          <w:rFonts w:ascii="Segoe UI Semilight" w:hAnsi="Segoe UI Semilight" w:cs="Segoe UI Semilight"/>
          <w:szCs w:val="22"/>
        </w:rPr>
        <w:t>:</w:t>
      </w:r>
      <w:r w:rsidR="00E46F11">
        <w:rPr>
          <w:rFonts w:ascii="Segoe UI Semilight" w:hAnsi="Segoe UI Semilight" w:cs="Segoe UI Semilight"/>
          <w:szCs w:val="22"/>
        </w:rPr>
        <w:tab/>
      </w:r>
      <w:r>
        <w:rPr>
          <w:rFonts w:ascii="Segoe UI Semilight" w:hAnsi="Segoe UI Semilight" w:cs="Segoe UI Semilight"/>
          <w:szCs w:val="22"/>
        </w:rPr>
        <w:t xml:space="preserve"> </w:t>
      </w:r>
    </w:p>
    <w:p w14:paraId="2F86FDED" w14:textId="781BF7D5"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p>
    <w:p w14:paraId="68C82B83" w14:textId="68465481" w:rsidR="00257DC7" w:rsidRPr="00257DC7"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sidR="00E46F11">
        <w:rPr>
          <w:rFonts w:ascii="Segoe UI Semilight" w:hAnsi="Segoe UI Semilight" w:cs="Segoe UI Semilight"/>
          <w:szCs w:val="22"/>
        </w:rPr>
        <w:tab/>
      </w:r>
      <w:r w:rsidRPr="00257DC7">
        <w:rPr>
          <w:rFonts w:ascii="Segoe UI Semilight" w:hAnsi="Segoe UI Semilight" w:cs="Segoe UI Semilight"/>
          <w:szCs w:val="22"/>
        </w:rPr>
        <w:t xml:space="preserve"> :</w:t>
      </w:r>
      <w:r w:rsidR="009B473B">
        <w:rPr>
          <w:rFonts w:ascii="Segoe UI Semilight" w:hAnsi="Segoe UI Semilight" w:cs="Segoe UI Semilight"/>
          <w:szCs w:val="22"/>
        </w:rPr>
        <w:t xml:space="preserve"> </w:t>
      </w:r>
      <w:permEnd w:id="988900977"/>
    </w:p>
    <w:p w14:paraId="3646F9C7" w14:textId="603F510C" w:rsidR="00E46F11" w:rsidRDefault="00257DC7"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ermStart w:id="669656360" w:edGrp="everyone"/>
      <w:r w:rsidRPr="00257DC7">
        <w:rPr>
          <w:rFonts w:ascii="Segoe UI Semilight" w:hAnsi="Segoe UI Semilight" w:cs="Segoe UI Semilight"/>
          <w:szCs w:val="22"/>
        </w:rPr>
        <w:t>Soit en lettres</w:t>
      </w:r>
      <w:r w:rsidR="00E46F11">
        <w:rPr>
          <w:rFonts w:ascii="Segoe UI Semilight" w:hAnsi="Segoe UI Semilight" w:cs="Segoe UI Semilight"/>
          <w:szCs w:val="22"/>
        </w:rPr>
        <w:tab/>
      </w:r>
      <w:r w:rsidRPr="00257DC7">
        <w:rPr>
          <w:rFonts w:ascii="Segoe UI Semilight" w:hAnsi="Segoe UI Semilight" w:cs="Segoe UI Semilight"/>
          <w:szCs w:val="22"/>
        </w:rPr>
        <w:t xml:space="preserve"> : </w:t>
      </w:r>
    </w:p>
    <w:p w14:paraId="78151465" w14:textId="32BCCA05" w:rsidR="004433BF" w:rsidRDefault="004433BF" w:rsidP="00E46F11">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p>
    <w:permEnd w:id="669656360"/>
    <w:p w14:paraId="1131BC93" w14:textId="77777777" w:rsidR="004433BF" w:rsidRPr="004E1DC9" w:rsidRDefault="004433BF" w:rsidP="004433BF">
      <w:pPr>
        <w:pStyle w:val="Paragraphedeliste"/>
        <w:numPr>
          <w:ilvl w:val="1"/>
          <w:numId w:val="2"/>
        </w:numPr>
        <w:rPr>
          <w:rFonts w:ascii="Segoe UI Semibold" w:hAnsi="Segoe UI Semibold"/>
          <w:sz w:val="24"/>
          <w:u w:val="single"/>
        </w:rPr>
      </w:pPr>
      <w:r w:rsidRPr="004E1DC9">
        <w:rPr>
          <w:rFonts w:ascii="Segoe UI Semibold" w:hAnsi="Segoe UI Semibold"/>
          <w:sz w:val="24"/>
          <w:u w:val="single"/>
        </w:rPr>
        <w:t>Prestations supplémentaires éventuelles</w:t>
      </w:r>
      <w:r>
        <w:rPr>
          <w:rFonts w:ascii="Segoe UI Semibold" w:hAnsi="Segoe UI Semibold"/>
          <w:sz w:val="24"/>
          <w:u w:val="single"/>
        </w:rPr>
        <w:t xml:space="preserve"> : </w:t>
      </w:r>
      <w:r w:rsidRPr="004E1DC9">
        <w:rPr>
          <w:rFonts w:ascii="Segoe UI Semibold" w:hAnsi="Segoe UI Semibold"/>
          <w:sz w:val="24"/>
          <w:u w:val="single"/>
        </w:rPr>
        <w:t xml:space="preserve">  </w:t>
      </w:r>
    </w:p>
    <w:p w14:paraId="3C1C1E08" w14:textId="77777777" w:rsidR="004433BF" w:rsidRDefault="004433BF" w:rsidP="004433BF">
      <w:pPr>
        <w:rPr>
          <w:rFonts w:ascii="Segoe UI Semilight" w:hAnsi="Segoe UI Semilight" w:cs="Segoe UI Semilight"/>
          <w:szCs w:val="22"/>
        </w:rPr>
      </w:pPr>
    </w:p>
    <w:p w14:paraId="1DB8EF73" w14:textId="4549AF09" w:rsidR="004433BF" w:rsidRPr="00A40496" w:rsidRDefault="004433BF" w:rsidP="004433BF">
      <w:pPr>
        <w:rPr>
          <w:rFonts w:ascii="Segoe UI Semilight" w:hAnsi="Segoe UI Semilight" w:cs="Segoe UI Semilight"/>
          <w:szCs w:val="22"/>
        </w:rPr>
      </w:pPr>
      <w:r w:rsidRPr="00A40496">
        <w:rPr>
          <w:rFonts w:ascii="Segoe UI Semilight" w:hAnsi="Segoe UI Semilight" w:cs="Segoe UI Semilight"/>
          <w:szCs w:val="22"/>
        </w:rPr>
        <w:t xml:space="preserve">Les </w:t>
      </w:r>
      <w:r w:rsidRPr="004E1DC9">
        <w:rPr>
          <w:rFonts w:ascii="Segoe UI Semilight" w:hAnsi="Segoe UI Semilight" w:cs="Segoe UI Semilight"/>
          <w:szCs w:val="22"/>
        </w:rPr>
        <w:t xml:space="preserve">travaux </w:t>
      </w:r>
      <w:r w:rsidRPr="004E1DC9">
        <w:rPr>
          <w:rFonts w:ascii="Segoe UI Semilight" w:hAnsi="Segoe UI Semilight" w:cs="Segoe UI Semilight"/>
          <w:b/>
          <w:bCs/>
          <w:szCs w:val="22"/>
        </w:rPr>
        <w:t xml:space="preserve">PSE N°1 : </w:t>
      </w:r>
      <w:r w:rsidRPr="004433BF">
        <w:rPr>
          <w:rFonts w:ascii="Segoe UI Semilight" w:hAnsi="Segoe UI Semilight" w:cs="Segoe UI Semilight"/>
          <w:b/>
          <w:bCs/>
          <w:szCs w:val="22"/>
        </w:rPr>
        <w:t xml:space="preserve">Fourniture et pose d'un surpresseur d'eau </w:t>
      </w:r>
      <w:r w:rsidRPr="004433BF">
        <w:rPr>
          <w:rFonts w:ascii="Segoe UI Semilight" w:hAnsi="Segoe UI Semilight" w:cs="Segoe UI Semilight"/>
          <w:b/>
          <w:bCs/>
          <w:szCs w:val="22"/>
        </w:rPr>
        <w:t>potable,</w:t>
      </w:r>
      <w:r>
        <w:rPr>
          <w:rFonts w:ascii="Segoe UI Semilight" w:hAnsi="Segoe UI Semilight" w:cs="Segoe UI Semilight"/>
          <w:szCs w:val="22"/>
        </w:rPr>
        <w:t xml:space="preserve"> </w:t>
      </w:r>
      <w:r w:rsidRPr="00A40496">
        <w:rPr>
          <w:rFonts w:ascii="Segoe UI Semilight" w:hAnsi="Segoe UI Semilight" w:cs="Segoe UI Semilight"/>
          <w:szCs w:val="22"/>
        </w:rPr>
        <w:t>seront rémunérés par application d'un prix global forfaitaire égal à :</w:t>
      </w:r>
    </w:p>
    <w:p w14:paraId="5AC6E0BF" w14:textId="77777777" w:rsidR="004433BF" w:rsidRDefault="004433BF" w:rsidP="004433BF">
      <w:pPr>
        <w:pStyle w:val="Normal1"/>
        <w:ind w:firstLine="0"/>
        <w:rPr>
          <w:rFonts w:ascii="Segoe UI Semilight" w:hAnsi="Segoe UI Semilight" w:cs="Segoe UI Semilight"/>
          <w:szCs w:val="22"/>
        </w:rPr>
      </w:pPr>
      <w:permStart w:id="1069904724" w:edGrp="everyone"/>
    </w:p>
    <w:p w14:paraId="1AA8F4A7" w14:textId="77777777" w:rsidR="004433BF" w:rsidRPr="00257DC7" w:rsidRDefault="004433BF" w:rsidP="004433BF">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Pr>
          <w:rFonts w:ascii="Segoe UI Semilight" w:hAnsi="Segoe UI Semilight" w:cs="Segoe UI Semilight"/>
          <w:szCs w:val="22"/>
        </w:rPr>
        <w:t xml:space="preserve">Montant hors taxe </w:t>
      </w:r>
      <w:r w:rsidRPr="00257DC7">
        <w:rPr>
          <w:rFonts w:ascii="Segoe UI Semilight" w:hAnsi="Segoe UI Semilight" w:cs="Segoe UI Semilight"/>
          <w:szCs w:val="22"/>
        </w:rPr>
        <w:t>:</w:t>
      </w:r>
      <w:r>
        <w:rPr>
          <w:rFonts w:ascii="Segoe UI Semilight" w:hAnsi="Segoe UI Semilight" w:cs="Segoe UI Semilight"/>
          <w:szCs w:val="22"/>
        </w:rPr>
        <w:tab/>
        <w:t xml:space="preserve"> </w:t>
      </w:r>
    </w:p>
    <w:p w14:paraId="5EBE6868" w14:textId="77777777" w:rsidR="004433BF" w:rsidRPr="00257DC7" w:rsidRDefault="004433BF" w:rsidP="004433BF">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TVA (taux de 20 %)</w:t>
      </w:r>
      <w:r>
        <w:rPr>
          <w:rFonts w:ascii="Segoe UI Semilight" w:hAnsi="Segoe UI Semilight" w:cs="Segoe UI Semilight"/>
          <w:szCs w:val="22"/>
        </w:rPr>
        <w:tab/>
      </w:r>
      <w:r w:rsidRPr="00257DC7">
        <w:rPr>
          <w:rFonts w:ascii="Segoe UI Semilight" w:hAnsi="Segoe UI Semilight" w:cs="Segoe UI Semilight"/>
          <w:szCs w:val="22"/>
        </w:rPr>
        <w:t xml:space="preserve"> :</w:t>
      </w:r>
    </w:p>
    <w:p w14:paraId="49B85165" w14:textId="77777777" w:rsidR="004433BF" w:rsidRPr="00257DC7" w:rsidRDefault="004433BF" w:rsidP="004433BF">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Montant TTC</w:t>
      </w:r>
      <w:r>
        <w:rPr>
          <w:rFonts w:ascii="Segoe UI Semilight" w:hAnsi="Segoe UI Semilight" w:cs="Segoe UI Semilight"/>
          <w:szCs w:val="22"/>
        </w:rPr>
        <w:tab/>
      </w:r>
      <w:r w:rsidRPr="00257DC7">
        <w:rPr>
          <w:rFonts w:ascii="Segoe UI Semilight" w:hAnsi="Segoe UI Semilight" w:cs="Segoe UI Semilight"/>
          <w:szCs w:val="22"/>
        </w:rPr>
        <w:t xml:space="preserve"> :</w:t>
      </w:r>
      <w:r>
        <w:rPr>
          <w:rFonts w:ascii="Segoe UI Semilight" w:hAnsi="Segoe UI Semilight" w:cs="Segoe UI Semilight"/>
          <w:szCs w:val="22"/>
        </w:rPr>
        <w:t xml:space="preserve"> </w:t>
      </w:r>
    </w:p>
    <w:p w14:paraId="3F1773F2" w14:textId="77777777" w:rsidR="004433BF" w:rsidRDefault="004433BF" w:rsidP="004433BF">
      <w:pPr>
        <w:pStyle w:val="Normal1"/>
        <w:tabs>
          <w:tab w:val="clear" w:pos="284"/>
          <w:tab w:val="clear" w:pos="567"/>
          <w:tab w:val="clear" w:pos="851"/>
          <w:tab w:val="left" w:leader="dot" w:pos="8505"/>
        </w:tabs>
        <w:spacing w:line="360" w:lineRule="auto"/>
        <w:ind w:firstLine="0"/>
        <w:jc w:val="left"/>
        <w:rPr>
          <w:rFonts w:ascii="Segoe UI Semilight" w:hAnsi="Segoe UI Semilight" w:cs="Segoe UI Semilight"/>
          <w:szCs w:val="22"/>
        </w:rPr>
      </w:pPr>
      <w:r w:rsidRPr="00257DC7">
        <w:rPr>
          <w:rFonts w:ascii="Segoe UI Semilight" w:hAnsi="Segoe UI Semilight" w:cs="Segoe UI Semilight"/>
          <w:szCs w:val="22"/>
        </w:rPr>
        <w:t>Soit en lettres</w:t>
      </w:r>
      <w:r>
        <w:rPr>
          <w:rFonts w:ascii="Segoe UI Semilight" w:hAnsi="Segoe UI Semilight" w:cs="Segoe UI Semilight"/>
          <w:szCs w:val="22"/>
        </w:rPr>
        <w:tab/>
      </w:r>
      <w:r w:rsidRPr="00257DC7">
        <w:rPr>
          <w:rFonts w:ascii="Segoe UI Semilight" w:hAnsi="Segoe UI Semilight" w:cs="Segoe UI Semilight"/>
          <w:szCs w:val="22"/>
        </w:rPr>
        <w:t xml:space="preserve"> : </w:t>
      </w:r>
    </w:p>
    <w:permEnd w:id="1069904724"/>
    <w:p w14:paraId="7A97CDC1" w14:textId="77777777" w:rsidR="004433BF" w:rsidRDefault="004433BF" w:rsidP="004433BF">
      <w:pPr>
        <w:pStyle w:val="Normal2"/>
        <w:ind w:left="0" w:firstLine="0"/>
        <w:jc w:val="center"/>
        <w:rPr>
          <w:rFonts w:ascii="Segoe UI Semilight" w:hAnsi="Segoe UI Semilight" w:cs="Segoe UI Semilight"/>
          <w:b/>
          <w:szCs w:val="22"/>
        </w:rPr>
      </w:pPr>
    </w:p>
    <w:p w14:paraId="0F9EFE22" w14:textId="2CBD6FCF" w:rsidR="004433BF" w:rsidRDefault="004433BF" w:rsidP="004433BF">
      <w:pPr>
        <w:pStyle w:val="Normal2"/>
        <w:ind w:left="0" w:firstLine="0"/>
        <w:jc w:val="center"/>
        <w:rPr>
          <w:rFonts w:ascii="Segoe UI Semilight" w:hAnsi="Segoe UI Semilight" w:cs="Segoe UI Semilight"/>
          <w:szCs w:val="22"/>
        </w:rPr>
      </w:pPr>
      <w:r>
        <w:rPr>
          <w:rFonts w:ascii="Segoe UI Semilight" w:hAnsi="Segoe UI Semilight" w:cs="Segoe UI Semilight"/>
          <w:b/>
          <w:szCs w:val="22"/>
        </w:rPr>
        <w:sym w:font="Webdings" w:char="F069"/>
      </w:r>
      <w:r>
        <w:rPr>
          <w:rFonts w:ascii="Segoe UI Semilight" w:hAnsi="Segoe UI Semilight" w:cs="Segoe UI Semilight"/>
          <w:b/>
          <w:szCs w:val="22"/>
        </w:rPr>
        <w:t>Il est rappelé aux candidats que les prestations supplémentaires éventuelles sont obligatoires.</w:t>
      </w:r>
    </w:p>
    <w:p w14:paraId="5A377413" w14:textId="5BE90735" w:rsidR="00DE4D3A" w:rsidRPr="00A40496" w:rsidRDefault="00A40496" w:rsidP="00E46F11">
      <w:pPr>
        <w:pStyle w:val="Titre2"/>
        <w:numPr>
          <w:ilvl w:val="1"/>
          <w:numId w:val="2"/>
        </w:numPr>
        <w:tabs>
          <w:tab w:val="left" w:pos="1843"/>
        </w:tabs>
        <w:spacing w:before="400"/>
        <w:rPr>
          <w:color w:val="auto"/>
        </w:rPr>
      </w:pPr>
      <w:r>
        <w:rPr>
          <w:color w:val="auto"/>
        </w:rPr>
        <w:t>M</w:t>
      </w:r>
      <w:r w:rsidRPr="00A40496">
        <w:rPr>
          <w:color w:val="auto"/>
        </w:rPr>
        <w:t>ois d'établissement du prix du marche</w:t>
      </w:r>
    </w:p>
    <w:p w14:paraId="1C6CDFBC" w14:textId="1576B2CD" w:rsidR="00DE4D3A" w:rsidRPr="000A1908" w:rsidRDefault="00DE4D3A" w:rsidP="00E46F11">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4433BF">
        <w:rPr>
          <w:rFonts w:ascii="Segoe UI Semilight" w:hAnsi="Segoe UI Semilight" w:cs="Segoe UI Semilight"/>
          <w:b/>
          <w:szCs w:val="22"/>
        </w:rPr>
        <w:t xml:space="preserve">JUIN </w:t>
      </w:r>
      <w:r w:rsidR="00E46F11">
        <w:rPr>
          <w:rFonts w:ascii="Segoe UI Semilight" w:hAnsi="Segoe UI Semilight" w:cs="Segoe UI Semilight"/>
          <w:b/>
          <w:szCs w:val="22"/>
        </w:rPr>
        <w:t>2025</w:t>
      </w:r>
      <w:r w:rsidR="0091739E">
        <w:rPr>
          <w:rFonts w:ascii="Segoe UI Semilight" w:hAnsi="Segoe UI Semilight" w:cs="Segoe UI Semilight"/>
          <w:b/>
          <w:szCs w:val="22"/>
        </w:rPr>
        <w:t xml:space="preserve"> </w:t>
      </w:r>
    </w:p>
    <w:p w14:paraId="17CFF92E" w14:textId="77777777" w:rsidR="00DE4D3A" w:rsidRPr="00AE2619" w:rsidRDefault="00AA1BA7" w:rsidP="00A40496">
      <w:pPr>
        <w:pStyle w:val="Titre1"/>
        <w:spacing w:before="400"/>
        <w:rPr>
          <w:rStyle w:val="Titredulivre"/>
          <w:bCs w:val="0"/>
          <w:color w:val="46A951"/>
          <w:spacing w:val="0"/>
        </w:rPr>
      </w:pPr>
      <w:r w:rsidRPr="00AE2619">
        <w:rPr>
          <w:rStyle w:val="Titredulivre"/>
          <w:bCs w:val="0"/>
          <w:color w:val="46A951"/>
          <w:spacing w:val="0"/>
        </w:rPr>
        <w:t xml:space="preserve"> </w:t>
      </w:r>
      <w:r w:rsidRPr="009B473B">
        <w:rPr>
          <w:rStyle w:val="Titredulivre"/>
          <w:bCs w:val="0"/>
          <w:spacing w:val="0"/>
        </w:rPr>
        <w:t>D</w:t>
      </w:r>
      <w:r w:rsidR="00A40496" w:rsidRPr="009B473B">
        <w:rPr>
          <w:rStyle w:val="Titredulivre"/>
          <w:bCs w:val="0"/>
          <w:spacing w:val="0"/>
        </w:rPr>
        <w:t>élais</w:t>
      </w:r>
    </w:p>
    <w:p w14:paraId="209710EF" w14:textId="6D479BB8" w:rsidR="00A40496" w:rsidRDefault="00302D02" w:rsidP="00A40496">
      <w:pPr>
        <w:pStyle w:val="Normal2"/>
        <w:ind w:left="0" w:firstLine="0"/>
        <w:rPr>
          <w:rFonts w:ascii="Segoe UI Semilight" w:hAnsi="Segoe UI Semilight" w:cs="Segoe UI Semilight"/>
          <w:szCs w:val="22"/>
        </w:rPr>
      </w:pPr>
      <w:proofErr w:type="gramStart"/>
      <w:r w:rsidRPr="00302D02">
        <w:rPr>
          <w:rFonts w:ascii="Segoe UI Semilight" w:hAnsi="Segoe UI Semilight" w:cs="Segoe UI Semilight"/>
          <w:szCs w:val="22"/>
        </w:rPr>
        <w:t>e</w:t>
      </w:r>
      <w:proofErr w:type="gramEnd"/>
      <w:r w:rsidRPr="00302D02">
        <w:rPr>
          <w:rFonts w:ascii="Segoe UI Semilight" w:hAnsi="Segoe UI Semilight" w:cs="Segoe UI Semilight"/>
          <w:szCs w:val="22"/>
        </w:rPr>
        <w:t xml:space="preserve"> délai global d’exécution des travaux est de </w:t>
      </w:r>
      <w:r w:rsidRPr="00E46F11">
        <w:rPr>
          <w:rFonts w:ascii="Segoe UI Semilight" w:hAnsi="Segoe UI Semilight" w:cs="Segoe UI Semilight"/>
          <w:b/>
          <w:bCs/>
          <w:szCs w:val="22"/>
        </w:rPr>
        <w:t>0</w:t>
      </w:r>
      <w:r w:rsidR="004433BF">
        <w:rPr>
          <w:rFonts w:ascii="Segoe UI Semilight" w:hAnsi="Segoe UI Semilight" w:cs="Segoe UI Semilight"/>
          <w:b/>
          <w:bCs/>
          <w:szCs w:val="22"/>
        </w:rPr>
        <w:t>2</w:t>
      </w:r>
      <w:r w:rsidRPr="00E46F11">
        <w:rPr>
          <w:rFonts w:ascii="Segoe UI Semilight" w:hAnsi="Segoe UI Semilight" w:cs="Segoe UI Semilight"/>
          <w:b/>
          <w:bCs/>
          <w:szCs w:val="22"/>
        </w:rPr>
        <w:t xml:space="preserve"> mois</w:t>
      </w:r>
      <w:r w:rsidRPr="00302D02">
        <w:rPr>
          <w:rFonts w:ascii="Segoe UI Semilight" w:hAnsi="Segoe UI Semilight" w:cs="Segoe UI Semilight"/>
          <w:szCs w:val="22"/>
        </w:rPr>
        <w:t xml:space="preserve"> </w:t>
      </w:r>
      <w:r w:rsidR="00E46F11">
        <w:rPr>
          <w:rFonts w:ascii="Segoe UI Semilight" w:hAnsi="Segoe UI Semilight" w:cs="Segoe UI Semilight"/>
          <w:szCs w:val="22"/>
        </w:rPr>
        <w:t xml:space="preserve">dont </w:t>
      </w:r>
      <w:r w:rsidR="004433BF">
        <w:rPr>
          <w:rFonts w:ascii="Segoe UI Semilight" w:hAnsi="Segoe UI Semilight" w:cs="Segoe UI Semilight"/>
          <w:szCs w:val="22"/>
        </w:rPr>
        <w:t>2 semaines</w:t>
      </w:r>
      <w:r w:rsidRPr="00302D02">
        <w:rPr>
          <w:rFonts w:ascii="Segoe UI Semilight" w:hAnsi="Segoe UI Semilight" w:cs="Segoe UI Semilight"/>
          <w:szCs w:val="22"/>
        </w:rPr>
        <w:t xml:space="preserve"> de préparation </w:t>
      </w:r>
      <w:r w:rsidR="00E21DAF" w:rsidRPr="00EB4045">
        <w:rPr>
          <w:rFonts w:ascii="Segoe UI Semilight" w:hAnsi="Segoe UI Semilight" w:cs="Segoe UI Semilight"/>
          <w:szCs w:val="22"/>
        </w:rPr>
        <w:t>à partir de la date fixée par l'ordre de service prescrivant à l'entrepreneur de commencer l'exécution des travaux.</w:t>
      </w:r>
    </w:p>
    <w:p w14:paraId="5E7175A4" w14:textId="77777777" w:rsidR="00E21DAF" w:rsidRPr="00A40496" w:rsidRDefault="00E21DAF" w:rsidP="00A40496">
      <w:pPr>
        <w:pStyle w:val="Normal2"/>
        <w:ind w:left="0" w:firstLine="0"/>
        <w:rPr>
          <w:rFonts w:ascii="Segoe UI Semilight" w:hAnsi="Segoe UI Semilight" w:cs="Segoe UI Semilight"/>
          <w:szCs w:val="22"/>
        </w:rPr>
      </w:pPr>
    </w:p>
    <w:p w14:paraId="41BB0618" w14:textId="77777777" w:rsidR="00A40496" w:rsidRDefault="00A40496" w:rsidP="00A40496">
      <w:pPr>
        <w:pStyle w:val="Normal2"/>
        <w:ind w:left="0" w:firstLine="0"/>
        <w:rPr>
          <w:rFonts w:ascii="Segoe UI Semilight" w:hAnsi="Segoe UI Semilight" w:cs="Segoe UI Semilight"/>
          <w:szCs w:val="22"/>
        </w:rPr>
      </w:pPr>
      <w:r w:rsidRPr="00A40496">
        <w:rPr>
          <w:rFonts w:ascii="Segoe UI Semilight" w:hAnsi="Segoe UI Semilight" w:cs="Segoe UI Semilight"/>
          <w:szCs w:val="22"/>
        </w:rPr>
        <w:t>Le délai d'exécution pour lequel je m'engage sera déterminé dans les conditions stipulées au C.C.A.P.</w:t>
      </w:r>
    </w:p>
    <w:p w14:paraId="3EE5A7AD"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Sous-Traitance</w:t>
      </w:r>
    </w:p>
    <w:p w14:paraId="0B5E735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r w:rsidRPr="000A1908">
        <w:rPr>
          <w:rFonts w:ascii="Segoe UI Semilight" w:hAnsi="Segoe UI Semilight" w:cs="Segoe UI Semilight"/>
          <w:szCs w:val="22"/>
        </w:rPr>
        <w:tab/>
      </w:r>
      <w:permStart w:id="1544819154" w:edGrp="everyone"/>
      <w:r w:rsidRPr="000A1908">
        <w:rPr>
          <w:rFonts w:ascii="Segoe UI Semilight" w:hAnsi="Segoe UI Semilight" w:cs="Segoe UI Semilight"/>
          <w:szCs w:val="22"/>
        </w:rPr>
        <w:t>………………………</w:t>
      </w:r>
      <w:r w:rsidR="009B473B"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1544819154"/>
    </w:p>
    <w:p w14:paraId="417B7BC4" w14:textId="77777777" w:rsidR="00DE4D3A" w:rsidRPr="000A1908" w:rsidRDefault="00DE4D3A" w:rsidP="000A1908">
      <w:pPr>
        <w:pStyle w:val="Normal1"/>
        <w:ind w:firstLine="0"/>
        <w:rPr>
          <w:rFonts w:ascii="Segoe UI Semilight" w:hAnsi="Segoe UI Semilight" w:cs="Segoe UI Semilight"/>
          <w:szCs w:val="22"/>
        </w:rPr>
      </w:pPr>
    </w:p>
    <w:p w14:paraId="3947D9A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1475D880" w14:textId="77777777" w:rsidR="00DE4D3A" w:rsidRPr="000A1908" w:rsidRDefault="00DE4D3A" w:rsidP="000A1908">
      <w:pPr>
        <w:pStyle w:val="Normal1"/>
        <w:ind w:firstLine="0"/>
        <w:rPr>
          <w:rFonts w:ascii="Segoe UI Semilight" w:hAnsi="Segoe UI Semilight" w:cs="Segoe UI Semilight"/>
          <w:szCs w:val="22"/>
        </w:rPr>
      </w:pPr>
    </w:p>
    <w:p w14:paraId="07FF7182"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lastRenderedPageBreak/>
        <w:t>Les sommes figurant à ce tableau correspondent au montant maximal, non révisable ni actualisable, de la créance que le sous-traitant concerné pourra présenter en nantissement.</w:t>
      </w:r>
    </w:p>
    <w:p w14:paraId="6DB234E2" w14:textId="77777777" w:rsidR="00361BD9" w:rsidRPr="000A1908" w:rsidRDefault="00361BD9" w:rsidP="000A1908">
      <w:pPr>
        <w:pStyle w:val="Normal1"/>
        <w:ind w:firstLine="0"/>
        <w:rPr>
          <w:rFonts w:ascii="Segoe UI Semilight" w:hAnsi="Segoe UI Semilight" w:cs="Segoe UI Semilight"/>
          <w:szCs w:val="22"/>
        </w:rPr>
      </w:pPr>
    </w:p>
    <w:p w14:paraId="68A3A5D4"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287653F7" w14:textId="77777777" w:rsidTr="00767E8B">
        <w:trPr>
          <w:trHeight w:val="454"/>
          <w:jc w:val="center"/>
        </w:trPr>
        <w:tc>
          <w:tcPr>
            <w:tcW w:w="5394" w:type="dxa"/>
            <w:shd w:val="clear" w:color="auto" w:fill="E0E0E0"/>
            <w:vAlign w:val="center"/>
          </w:tcPr>
          <w:p w14:paraId="691DAD3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328B638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21CF6A14" w14:textId="77777777" w:rsidTr="00767E8B">
        <w:trPr>
          <w:trHeight w:val="284"/>
          <w:jc w:val="center"/>
        </w:trPr>
        <w:tc>
          <w:tcPr>
            <w:tcW w:w="5394" w:type="dxa"/>
            <w:vAlign w:val="center"/>
          </w:tcPr>
          <w:p w14:paraId="5E7FF25C" w14:textId="77777777" w:rsidR="00ED6808" w:rsidRPr="000A1908" w:rsidRDefault="00ED6808" w:rsidP="00767E8B">
            <w:pPr>
              <w:pStyle w:val="Normal1"/>
              <w:ind w:firstLine="0"/>
              <w:jc w:val="center"/>
              <w:rPr>
                <w:rFonts w:ascii="Segoe UI Semilight" w:hAnsi="Segoe UI Semilight" w:cs="Segoe UI Semilight"/>
                <w:szCs w:val="22"/>
              </w:rPr>
            </w:pPr>
            <w:permStart w:id="1961377358" w:edGrp="everyone" w:colFirst="1" w:colLast="1"/>
            <w:permStart w:id="47071155" w:edGrp="everyone" w:colFirst="0" w:colLast="0"/>
          </w:p>
        </w:tc>
        <w:tc>
          <w:tcPr>
            <w:tcW w:w="2416" w:type="dxa"/>
            <w:vAlign w:val="center"/>
          </w:tcPr>
          <w:p w14:paraId="6D81A622"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2DF2B9B0" w14:textId="77777777" w:rsidTr="00767E8B">
        <w:trPr>
          <w:trHeight w:val="284"/>
          <w:jc w:val="center"/>
        </w:trPr>
        <w:tc>
          <w:tcPr>
            <w:tcW w:w="5394" w:type="dxa"/>
            <w:vAlign w:val="center"/>
          </w:tcPr>
          <w:p w14:paraId="2D254155" w14:textId="77777777" w:rsidR="00ED6808" w:rsidRPr="000A1908" w:rsidRDefault="00ED6808" w:rsidP="00767E8B">
            <w:pPr>
              <w:pStyle w:val="Normal1"/>
              <w:ind w:firstLine="0"/>
              <w:jc w:val="center"/>
              <w:rPr>
                <w:rFonts w:ascii="Segoe UI Semilight" w:hAnsi="Segoe UI Semilight" w:cs="Segoe UI Semilight"/>
                <w:szCs w:val="22"/>
              </w:rPr>
            </w:pPr>
            <w:permStart w:id="307516485" w:edGrp="everyone" w:colFirst="1" w:colLast="1"/>
            <w:permStart w:id="1836409004" w:edGrp="everyone" w:colFirst="0" w:colLast="0"/>
            <w:permEnd w:id="1961377358"/>
            <w:permEnd w:id="47071155"/>
          </w:p>
        </w:tc>
        <w:tc>
          <w:tcPr>
            <w:tcW w:w="2416" w:type="dxa"/>
            <w:vAlign w:val="center"/>
          </w:tcPr>
          <w:p w14:paraId="094818F9"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15C93930" w14:textId="77777777" w:rsidTr="00767E8B">
        <w:trPr>
          <w:trHeight w:val="500"/>
          <w:jc w:val="center"/>
        </w:trPr>
        <w:tc>
          <w:tcPr>
            <w:tcW w:w="5394" w:type="dxa"/>
            <w:vAlign w:val="center"/>
          </w:tcPr>
          <w:p w14:paraId="53CA5560" w14:textId="77777777" w:rsidR="00ED6808" w:rsidRPr="000A1908" w:rsidRDefault="00ED6808" w:rsidP="00767E8B">
            <w:pPr>
              <w:pStyle w:val="Normal1"/>
              <w:ind w:firstLine="0"/>
              <w:jc w:val="center"/>
              <w:rPr>
                <w:rFonts w:ascii="Segoe UI Semilight" w:hAnsi="Segoe UI Semilight" w:cs="Segoe UI Semilight"/>
                <w:szCs w:val="22"/>
              </w:rPr>
            </w:pPr>
            <w:permStart w:id="1144348506" w:edGrp="everyone" w:colFirst="1" w:colLast="1"/>
            <w:permStart w:id="667246642" w:edGrp="everyone" w:colFirst="0" w:colLast="0"/>
            <w:permEnd w:id="307516485"/>
            <w:permEnd w:id="1836409004"/>
            <w:r w:rsidRPr="000A1908">
              <w:rPr>
                <w:rFonts w:ascii="Segoe UI Semilight" w:hAnsi="Segoe UI Semilight" w:cs="Segoe UI Semilight"/>
                <w:szCs w:val="22"/>
              </w:rPr>
              <w:t>TOTAL</w:t>
            </w:r>
          </w:p>
        </w:tc>
        <w:tc>
          <w:tcPr>
            <w:tcW w:w="2416" w:type="dxa"/>
            <w:vAlign w:val="center"/>
          </w:tcPr>
          <w:p w14:paraId="143A25CF"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permEnd w:id="1144348506"/>
      <w:permEnd w:id="667246642"/>
    </w:tbl>
    <w:p w14:paraId="63A3A8BF" w14:textId="77777777" w:rsidR="00ED6808" w:rsidRDefault="00ED6808" w:rsidP="00DE4D3A"/>
    <w:p w14:paraId="188D9E13"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Nantissement</w:t>
      </w:r>
    </w:p>
    <w:p w14:paraId="0BF60DF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79821551"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t>(En lettres)</w:t>
      </w:r>
      <w:permStart w:id="806120676"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
    <w:permEnd w:id="806120676"/>
    <w:p w14:paraId="0E78AFCD" w14:textId="77777777" w:rsidR="00DE4D3A" w:rsidRPr="00AE2619" w:rsidRDefault="00A72C14" w:rsidP="00A40496">
      <w:pPr>
        <w:pStyle w:val="Titre1"/>
        <w:spacing w:before="400"/>
        <w:rPr>
          <w:rStyle w:val="Titredulivre"/>
          <w:bCs w:val="0"/>
          <w:color w:val="46A951"/>
          <w:spacing w:val="0"/>
        </w:rPr>
      </w:pPr>
      <w:r w:rsidRPr="009B473B">
        <w:rPr>
          <w:rStyle w:val="Titredulivre"/>
          <w:bCs w:val="0"/>
          <w:spacing w:val="0"/>
        </w:rPr>
        <w:t>Avance</w:t>
      </w:r>
      <w:r w:rsidRPr="00AE2619">
        <w:rPr>
          <w:rStyle w:val="Titredulivre"/>
          <w:bCs w:val="0"/>
          <w:color w:val="46A951"/>
          <w:spacing w:val="0"/>
        </w:rPr>
        <w:t xml:space="preserve"> </w:t>
      </w:r>
    </w:p>
    <w:p w14:paraId="46FD0A30" w14:textId="77777777" w:rsidR="00704FAB" w:rsidRDefault="00DE4D3A" w:rsidP="000A1908">
      <w:pPr>
        <w:pStyle w:val="Normal1"/>
        <w:ind w:firstLine="0"/>
        <w:rPr>
          <w:rFonts w:ascii="Segoe UI Semilight" w:hAnsi="Segoe UI Semilight" w:cs="Segoe UI Semilight"/>
          <w:szCs w:val="22"/>
        </w:rPr>
      </w:pPr>
      <w:permStart w:id="1674801068" w:edGrp="everyone"/>
      <w:r w:rsidRPr="000A1908">
        <w:rPr>
          <w:rFonts w:ascii="Segoe UI Semilight" w:hAnsi="Segoe UI Semilight" w:cs="Segoe UI Semilight"/>
          <w:szCs w:val="22"/>
        </w:rPr>
        <w:t xml:space="preserve">JE REFUSE / J’ACCEPTE </w:t>
      </w:r>
      <w:permEnd w:id="1674801068"/>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de percevoir l’avance à laquelle je peux éventuellement prétendre en application </w:t>
      </w:r>
      <w:r w:rsidR="00704FAB" w:rsidRPr="000A1908">
        <w:rPr>
          <w:rFonts w:ascii="Segoe UI Semilight" w:hAnsi="Segoe UI Semilight" w:cs="Segoe UI Semilight"/>
          <w:szCs w:val="22"/>
        </w:rPr>
        <w:t>de</w:t>
      </w:r>
      <w:r w:rsidR="00704FAB">
        <w:rPr>
          <w:rFonts w:ascii="Segoe UI Semilight" w:hAnsi="Segoe UI Semilight" w:cs="Segoe UI Semilight"/>
          <w:szCs w:val="22"/>
        </w:rPr>
        <w:t>s</w:t>
      </w:r>
      <w:r w:rsidR="00704FAB" w:rsidRPr="000A1908">
        <w:rPr>
          <w:rFonts w:ascii="Segoe UI Semilight" w:hAnsi="Segoe UI Semilight" w:cs="Segoe UI Semilight"/>
          <w:szCs w:val="22"/>
        </w:rPr>
        <w:t xml:space="preserve"> </w:t>
      </w:r>
      <w:r w:rsidR="00704FAB" w:rsidRPr="00F90349">
        <w:rPr>
          <w:rFonts w:ascii="Segoe UI Semilight" w:hAnsi="Segoe UI Semilight" w:cs="Segoe UI Semilight"/>
          <w:szCs w:val="22"/>
        </w:rPr>
        <w:t xml:space="preserve">articles </w:t>
      </w:r>
      <w:r w:rsidR="00704FAB">
        <w:rPr>
          <w:rFonts w:ascii="Segoe UI Semilight" w:hAnsi="Segoe UI Semilight" w:cs="Segoe UI Semilight"/>
          <w:szCs w:val="22"/>
        </w:rPr>
        <w:t>R2191-3 à R2191-19</w:t>
      </w:r>
      <w:r w:rsidR="00704FAB" w:rsidRPr="00F90349">
        <w:rPr>
          <w:rFonts w:ascii="Segoe UI Semilight" w:hAnsi="Segoe UI Semilight" w:cs="Segoe UI Semilight"/>
          <w:szCs w:val="22"/>
        </w:rPr>
        <w:t xml:space="preserve"> du </w:t>
      </w:r>
      <w:r w:rsidR="00704FAB">
        <w:rPr>
          <w:rFonts w:ascii="Segoe UI Semilight" w:hAnsi="Segoe UI Semilight" w:cs="Segoe UI Semilight"/>
          <w:szCs w:val="22"/>
        </w:rPr>
        <w:t>code de la commande publique.</w:t>
      </w:r>
    </w:p>
    <w:p w14:paraId="747CAE8C" w14:textId="77777777" w:rsidR="00DE4D3A" w:rsidRPr="009B473B" w:rsidRDefault="00A72C14" w:rsidP="00A40496">
      <w:pPr>
        <w:pStyle w:val="Titre1"/>
        <w:spacing w:before="400"/>
        <w:rPr>
          <w:rStyle w:val="Titredulivre"/>
          <w:bCs w:val="0"/>
          <w:spacing w:val="0"/>
        </w:rPr>
      </w:pPr>
      <w:r w:rsidRPr="009B473B">
        <w:rPr>
          <w:rStyle w:val="Titredulivre"/>
          <w:bCs w:val="0"/>
          <w:spacing w:val="0"/>
        </w:rPr>
        <w:t>Paiements</w:t>
      </w:r>
    </w:p>
    <w:p w14:paraId="6E412C4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marché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554C0CD6" w14:textId="77777777" w:rsidR="00DE4D3A" w:rsidRPr="000A1908" w:rsidRDefault="00DE4D3A" w:rsidP="000A1908">
      <w:pPr>
        <w:pStyle w:val="Normal1"/>
        <w:ind w:firstLine="0"/>
        <w:rPr>
          <w:rFonts w:ascii="Segoe UI Semilight" w:hAnsi="Segoe UI Semilight" w:cs="Segoe UI Semilight"/>
          <w:szCs w:val="22"/>
        </w:rPr>
      </w:pPr>
    </w:p>
    <w:p w14:paraId="61954961"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1643403792"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372CEDB3"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51A7AF3D"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28FA8E61"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1643403792"/>
    <w:p w14:paraId="2F34E333" w14:textId="77777777" w:rsidR="00ED6808" w:rsidRPr="000A1908" w:rsidRDefault="00ED6808" w:rsidP="000A1908">
      <w:pPr>
        <w:pStyle w:val="Normal1"/>
        <w:ind w:firstLine="0"/>
        <w:rPr>
          <w:rFonts w:ascii="Segoe UI Semilight" w:hAnsi="Segoe UI Semilight" w:cs="Segoe UI Semilight"/>
          <w:szCs w:val="22"/>
        </w:rPr>
      </w:pPr>
    </w:p>
    <w:p w14:paraId="1AFCEBB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73EB1980" w14:textId="77777777" w:rsidR="00DE4D3A" w:rsidRPr="000A1908" w:rsidRDefault="00DE4D3A" w:rsidP="000A1908">
      <w:pPr>
        <w:pStyle w:val="Normal1"/>
        <w:ind w:firstLine="0"/>
        <w:rPr>
          <w:rFonts w:ascii="Segoe UI Semilight" w:hAnsi="Segoe UI Semilight" w:cs="Segoe UI Semilight"/>
          <w:szCs w:val="22"/>
        </w:rPr>
      </w:pPr>
    </w:p>
    <w:p w14:paraId="1D3E3DC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77D50C47" w14:textId="77777777" w:rsidR="00767E8B" w:rsidRPr="000A1908" w:rsidRDefault="00767E8B" w:rsidP="000A1908">
      <w:pPr>
        <w:pStyle w:val="Normal1"/>
        <w:ind w:firstLine="0"/>
        <w:rPr>
          <w:rFonts w:ascii="Segoe UI Semilight" w:hAnsi="Segoe UI Semilight" w:cs="Segoe UI Semilight"/>
          <w:szCs w:val="22"/>
        </w:rPr>
      </w:pPr>
    </w:p>
    <w:p w14:paraId="4344EBD7" w14:textId="77777777" w:rsidR="00DE4D3A" w:rsidRPr="000A1908" w:rsidRDefault="00ED6808" w:rsidP="000A1908">
      <w:pPr>
        <w:pStyle w:val="Normal1"/>
        <w:ind w:firstLine="0"/>
        <w:rPr>
          <w:rFonts w:ascii="Segoe UI Semilight" w:hAnsi="Segoe UI Semilight" w:cs="Segoe UI Semilight"/>
          <w:szCs w:val="22"/>
        </w:rPr>
      </w:pPr>
      <w:permStart w:id="1133974790" w:edGrp="everyone"/>
      <w:r w:rsidRPr="000A1908">
        <w:rPr>
          <w:rFonts w:ascii="Segoe UI Semilight" w:hAnsi="Segoe UI Semilight" w:cs="Segoe UI Semilight"/>
          <w:szCs w:val="22"/>
        </w:rPr>
        <w:t>A</w:t>
      </w:r>
    </w:p>
    <w:p w14:paraId="46186E3F"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324A4A3E" w14:textId="77777777" w:rsidR="00767E8B" w:rsidRPr="000A1908" w:rsidRDefault="00767E8B" w:rsidP="000A1908">
      <w:pPr>
        <w:pStyle w:val="Normal1"/>
        <w:ind w:firstLine="0"/>
        <w:rPr>
          <w:rFonts w:ascii="Segoe UI Semilight" w:hAnsi="Segoe UI Semilight" w:cs="Segoe UI Semilight"/>
          <w:szCs w:val="22"/>
        </w:rPr>
      </w:pPr>
    </w:p>
    <w:p w14:paraId="670F00D1"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459F3907"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085B98FD" w14:textId="77777777" w:rsidR="00FE42CB"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ermEnd w:id="1133974790"/>
    <w:p w14:paraId="3D08D46A" w14:textId="77777777" w:rsidR="00ED6808" w:rsidRPr="00FE42CB" w:rsidRDefault="00FE42CB" w:rsidP="00DE4D3A">
      <w:pPr>
        <w:rPr>
          <w:sz w:val="1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5197CE06"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16C9AA52" w14:textId="77777777" w:rsidR="00D304E1" w:rsidRDefault="00ED6808" w:rsidP="007F524B">
            <w:pPr>
              <w:jc w:val="center"/>
            </w:pPr>
            <w:r>
              <w:lastRenderedPageBreak/>
              <w:br w:type="page"/>
            </w:r>
            <w:r w:rsidR="00FE42CB" w:rsidRPr="007F524B">
              <w:rPr>
                <w:sz w:val="36"/>
              </w:rPr>
              <w:t>PARTIE RESERVEE A L’ADMINISTRATION</w:t>
            </w:r>
          </w:p>
        </w:tc>
      </w:tr>
    </w:tbl>
    <w:p w14:paraId="47C7ABE6" w14:textId="77777777" w:rsidR="00DE4D3A" w:rsidRDefault="00DE4D3A" w:rsidP="00FE42CB">
      <w:pPr>
        <w:jc w:val="both"/>
      </w:pPr>
    </w:p>
    <w:p w14:paraId="521A69B9" w14:textId="77777777" w:rsidR="00DE4D3A" w:rsidRDefault="00DE4D3A" w:rsidP="00851675">
      <w:pPr>
        <w:ind w:right="-568"/>
        <w:jc w:val="both"/>
      </w:pPr>
    </w:p>
    <w:p w14:paraId="7A976CC3" w14:textId="49AD2535" w:rsidR="00302D02" w:rsidRPr="00302D02" w:rsidRDefault="00DE4D3A" w:rsidP="00302D02">
      <w:pPr>
        <w:jc w:val="both"/>
        <w:rPr>
          <w:b/>
        </w:rPr>
      </w:pPr>
      <w:r w:rsidRPr="00851675">
        <w:rPr>
          <w:rFonts w:ascii="Segoe UI Semilight" w:hAnsi="Segoe UI Semilight" w:cs="Segoe UI Semilight"/>
        </w:rPr>
        <w:t>De l'intitulé du marché</w:t>
      </w:r>
      <w:r w:rsidR="00302D02">
        <w:rPr>
          <w:rFonts w:ascii="Segoe UI Semilight" w:hAnsi="Segoe UI Semilight" w:cs="Segoe UI Semilight"/>
        </w:rPr>
        <w:t xml:space="preserve"> : </w:t>
      </w:r>
      <w:r w:rsidR="004433BF">
        <w:rPr>
          <w:rFonts w:ascii="Segoe UI Semilight" w:hAnsi="Segoe UI Semilight" w:cs="Segoe UI Semilight"/>
          <w:b/>
          <w:szCs w:val="22"/>
        </w:rPr>
        <w:t>Mise en conformité de l'alimentation ECS et EFS des laveurs du service endoscopie digestive du bâtiment Larrey D de l'hôpital Avicenne</w:t>
      </w:r>
    </w:p>
    <w:p w14:paraId="5A56CFDF" w14:textId="6F2DCC17" w:rsidR="00006E3A" w:rsidRDefault="00006E3A" w:rsidP="00302D02">
      <w:pPr>
        <w:jc w:val="both"/>
        <w:rPr>
          <w:b/>
        </w:rPr>
      </w:pPr>
    </w:p>
    <w:p w14:paraId="52377387" w14:textId="54070EAC" w:rsidR="00AA1BA7" w:rsidRPr="00856B78" w:rsidRDefault="00EB4045" w:rsidP="00FE42CB">
      <w:pPr>
        <w:jc w:val="both"/>
        <w:rPr>
          <w:rFonts w:ascii="Segoe UI Semilight" w:hAnsi="Segoe UI Semilight" w:cs="Segoe UI Semilight"/>
          <w:lang w:val="en-US"/>
        </w:rPr>
      </w:pPr>
      <w:r w:rsidRPr="00EB4045">
        <w:rPr>
          <w:rFonts w:ascii="Segoe UI Semilight" w:hAnsi="Segoe UI Semilight" w:cs="Segoe UI Semilight"/>
          <w:lang w:val="en-US"/>
        </w:rPr>
        <w:t>Budget:</w:t>
      </w:r>
      <w:r w:rsidR="009E7F66" w:rsidRPr="00EB4045">
        <w:rPr>
          <w:rFonts w:ascii="Segoe UI Semilight" w:hAnsi="Segoe UI Semilight" w:cs="Segoe UI Semilight"/>
          <w:lang w:val="en-US"/>
        </w:rPr>
        <w:t xml:space="preserve"> </w:t>
      </w:r>
      <w:r w:rsidR="0002697B">
        <w:rPr>
          <w:rFonts w:ascii="Segoe UI Semilight" w:hAnsi="Segoe UI Semilight" w:cs="Segoe UI Semilight"/>
          <w:lang w:val="en-US"/>
        </w:rPr>
        <w:t>H23828</w:t>
      </w:r>
    </w:p>
    <w:p w14:paraId="3457D451" w14:textId="77777777" w:rsidR="00704FAB" w:rsidRPr="00856B78" w:rsidRDefault="00704FAB" w:rsidP="00FE42CB">
      <w:pPr>
        <w:jc w:val="both"/>
        <w:rPr>
          <w:rFonts w:ascii="Segoe UI Semilight" w:hAnsi="Segoe UI Semilight" w:cs="Segoe UI Semilight"/>
          <w:lang w:val="en-US"/>
        </w:rPr>
      </w:pPr>
    </w:p>
    <w:p w14:paraId="2878EBD6" w14:textId="1F891AA0" w:rsidR="00DE4D3A" w:rsidRPr="009B473B" w:rsidRDefault="00DE4D3A" w:rsidP="009B473B">
      <w:pPr>
        <w:spacing w:before="60" w:after="60"/>
        <w:jc w:val="both"/>
        <w:rPr>
          <w:rFonts w:ascii="Segoe UI Semilight" w:hAnsi="Segoe UI Semilight" w:cs="Segoe UI Semilight"/>
          <w:szCs w:val="22"/>
        </w:rPr>
      </w:pPr>
      <w:r w:rsidRPr="00856B78">
        <w:rPr>
          <w:rFonts w:ascii="Segoe UI Semilight" w:hAnsi="Segoe UI Semilight" w:cs="Segoe UI Semilight"/>
          <w:lang w:val="en-US"/>
        </w:rPr>
        <w:t xml:space="preserve">N° </w:t>
      </w:r>
      <w:r w:rsidR="00EB4045" w:rsidRPr="00856B78">
        <w:rPr>
          <w:rFonts w:ascii="Segoe UI Semilight" w:hAnsi="Segoe UI Semilight" w:cs="Segoe UI Semilight"/>
          <w:lang w:val="en-US"/>
        </w:rPr>
        <w:t>consultation:</w:t>
      </w:r>
      <w:r w:rsidRPr="00856B78">
        <w:rPr>
          <w:rFonts w:ascii="Segoe UI Semilight" w:hAnsi="Segoe UI Semilight" w:cs="Segoe UI Semilight"/>
          <w:lang w:val="en-US"/>
        </w:rPr>
        <w:t xml:space="preserve"> </w:t>
      </w:r>
      <w:r w:rsidR="004433BF">
        <w:rPr>
          <w:rFonts w:ascii="Segoe UI Semilight" w:hAnsi="Segoe UI Semilight" w:cs="Segoe UI Semilight"/>
          <w:szCs w:val="22"/>
        </w:rPr>
        <w:t>25 AVC 40 TVX</w:t>
      </w:r>
    </w:p>
    <w:p w14:paraId="41FC445D" w14:textId="77777777" w:rsidR="00DE4D3A" w:rsidRPr="00856B78" w:rsidRDefault="00DE4D3A" w:rsidP="00FE42CB">
      <w:pPr>
        <w:jc w:val="both"/>
        <w:rPr>
          <w:lang w:val="en-US"/>
        </w:rPr>
      </w:pPr>
    </w:p>
    <w:p w14:paraId="05D7728A"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N° du marché : </w:t>
      </w:r>
      <w:r w:rsidRPr="00851675">
        <w:rPr>
          <w:rFonts w:ascii="Segoe UI Semilight" w:hAnsi="Segoe UI Semilight" w:cs="Segoe UI Semilight"/>
          <w:szCs w:val="24"/>
        </w:rPr>
        <w:tab/>
      </w:r>
    </w:p>
    <w:p w14:paraId="3551C7F0" w14:textId="77777777" w:rsidR="00851675" w:rsidRPr="00851675" w:rsidRDefault="00851675" w:rsidP="00851675">
      <w:pPr>
        <w:rPr>
          <w:rFonts w:ascii="Segoe UI Semilight" w:hAnsi="Segoe UI Semilight" w:cs="Segoe UI Semilight"/>
          <w:sz w:val="22"/>
        </w:rPr>
      </w:pPr>
    </w:p>
    <w:p w14:paraId="1D7017A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Entreprise attributaire du marché : </w:t>
      </w:r>
      <w:r w:rsidRPr="00851675">
        <w:rPr>
          <w:rFonts w:ascii="Segoe UI Semilight" w:hAnsi="Segoe UI Semilight" w:cs="Segoe UI Semilight"/>
          <w:szCs w:val="24"/>
        </w:rPr>
        <w:tab/>
      </w:r>
    </w:p>
    <w:p w14:paraId="704951B7" w14:textId="2C008976" w:rsidR="005F36E4" w:rsidRDefault="005F36E4" w:rsidP="00A40496">
      <w:pPr>
        <w:tabs>
          <w:tab w:val="right" w:leader="dot" w:pos="9639"/>
        </w:tabs>
        <w:rPr>
          <w:rFonts w:ascii="Segoe UI Semilight" w:hAnsi="Segoe UI Semilight" w:cs="Segoe UI Semilight"/>
          <w:szCs w:val="24"/>
        </w:rPr>
      </w:pPr>
    </w:p>
    <w:p w14:paraId="2BA641B8" w14:textId="2433FF1F" w:rsidR="004433BF" w:rsidRDefault="004433BF" w:rsidP="00A40496">
      <w:pPr>
        <w:tabs>
          <w:tab w:val="right" w:leader="dot" w:pos="9639"/>
        </w:tabs>
        <w:rPr>
          <w:rFonts w:ascii="Segoe UI Semilight" w:hAnsi="Segoe UI Semilight" w:cs="Segoe UI Semilight"/>
          <w:szCs w:val="24"/>
        </w:rPr>
      </w:pPr>
    </w:p>
    <w:p w14:paraId="159F07B2" w14:textId="77777777" w:rsidR="004433BF" w:rsidRDefault="004433BF" w:rsidP="004433BF">
      <w:pPr>
        <w:tabs>
          <w:tab w:val="right" w:leader="dot" w:pos="9639"/>
        </w:tabs>
        <w:rPr>
          <w:rFonts w:ascii="Segoe UI Semilight" w:hAnsi="Segoe UI Semilight" w:cs="Segoe UI Semilight"/>
          <w:szCs w:val="24"/>
        </w:rPr>
      </w:pPr>
      <w:r>
        <w:rPr>
          <w:rFonts w:ascii="Segoe UI Semilight" w:hAnsi="Segoe UI Semilight" w:cs="Segoe UI Semilight"/>
          <w:szCs w:val="24"/>
        </w:rPr>
        <w:t>Montant total du marché HT</w:t>
      </w:r>
      <w:r>
        <w:rPr>
          <w:rFonts w:ascii="Segoe UI Semilight" w:hAnsi="Segoe UI Semilight" w:cs="Segoe UI Semilight"/>
          <w:szCs w:val="24"/>
        </w:rPr>
        <w:tab/>
        <w:t>€uro</w:t>
      </w:r>
    </w:p>
    <w:p w14:paraId="10F6F76E" w14:textId="77777777" w:rsidR="004433BF" w:rsidRDefault="004433BF" w:rsidP="004433BF">
      <w:pPr>
        <w:tabs>
          <w:tab w:val="right" w:leader="dot" w:pos="9639"/>
        </w:tabs>
        <w:rPr>
          <w:rFonts w:ascii="Segoe UI Semilight" w:hAnsi="Segoe UI Semilight" w:cs="Segoe UI Semilight"/>
          <w:szCs w:val="24"/>
        </w:rPr>
      </w:pPr>
    </w:p>
    <w:p w14:paraId="6D7F008A" w14:textId="77777777" w:rsidR="004433BF" w:rsidRDefault="004433BF" w:rsidP="004433BF">
      <w:pPr>
        <w:tabs>
          <w:tab w:val="right" w:leader="dot" w:pos="9639"/>
        </w:tabs>
        <w:rPr>
          <w:rFonts w:ascii="Segoe UI Semilight" w:hAnsi="Segoe UI Semilight" w:cs="Segoe UI Semilight"/>
          <w:szCs w:val="24"/>
        </w:rPr>
      </w:pPr>
      <w:r>
        <w:rPr>
          <w:rFonts w:ascii="Segoe UI Semilight" w:hAnsi="Segoe UI Semilight" w:cs="Segoe UI Semilight"/>
          <w:szCs w:val="24"/>
        </w:rPr>
        <w:t xml:space="preserve">Décomposé comme suit : </w:t>
      </w:r>
    </w:p>
    <w:p w14:paraId="3C449635" w14:textId="77777777" w:rsidR="004433BF" w:rsidRDefault="004433BF" w:rsidP="004433BF">
      <w:pPr>
        <w:tabs>
          <w:tab w:val="right" w:leader="dot" w:pos="9639"/>
        </w:tabs>
        <w:rPr>
          <w:rFonts w:ascii="Segoe UI Semilight" w:hAnsi="Segoe UI Semilight" w:cs="Segoe UI Semilight"/>
          <w:szCs w:val="24"/>
        </w:rPr>
      </w:pPr>
    </w:p>
    <w:p w14:paraId="2E4354A2" w14:textId="77777777" w:rsidR="004433BF" w:rsidRDefault="004433BF" w:rsidP="004433BF">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BASE HT</w:t>
      </w:r>
      <w:r>
        <w:rPr>
          <w:rFonts w:ascii="Segoe UI Semilight" w:hAnsi="Segoe UI Semilight" w:cs="Segoe UI Semilight"/>
          <w:szCs w:val="24"/>
        </w:rPr>
        <w:tab/>
        <w:t>€uro</w:t>
      </w:r>
    </w:p>
    <w:p w14:paraId="68129B79" w14:textId="77777777" w:rsidR="004433BF" w:rsidRDefault="004433BF" w:rsidP="004433BF">
      <w:pPr>
        <w:tabs>
          <w:tab w:val="right" w:leader="dot" w:pos="9639"/>
        </w:tabs>
        <w:rPr>
          <w:rFonts w:ascii="Segoe UI Semilight" w:hAnsi="Segoe UI Semilight" w:cs="Segoe UI Semilight"/>
          <w:szCs w:val="24"/>
        </w:rPr>
      </w:pPr>
    </w:p>
    <w:p w14:paraId="2CE35BE2" w14:textId="77777777" w:rsidR="004433BF" w:rsidRDefault="004433BF" w:rsidP="004433BF">
      <w:pPr>
        <w:tabs>
          <w:tab w:val="right" w:leader="dot" w:pos="9639"/>
        </w:tabs>
        <w:ind w:left="709"/>
        <w:rPr>
          <w:rFonts w:ascii="Segoe UI Semilight" w:hAnsi="Segoe UI Semilight" w:cs="Segoe UI Semilight"/>
          <w:szCs w:val="24"/>
        </w:rPr>
      </w:pPr>
      <w:r>
        <w:rPr>
          <w:rFonts w:ascii="Segoe UI Semilight" w:hAnsi="Segoe UI Semilight" w:cs="Segoe UI Semilight"/>
          <w:szCs w:val="24"/>
        </w:rPr>
        <w:t>Montant PSE 1 HT</w:t>
      </w:r>
      <w:r>
        <w:rPr>
          <w:rFonts w:ascii="Segoe UI Semilight" w:hAnsi="Segoe UI Semilight" w:cs="Segoe UI Semilight"/>
          <w:szCs w:val="24"/>
        </w:rPr>
        <w:tab/>
        <w:t>€uro</w:t>
      </w:r>
    </w:p>
    <w:p w14:paraId="79CF027A" w14:textId="77777777" w:rsidR="004433BF" w:rsidRDefault="004433BF" w:rsidP="00A40496">
      <w:pPr>
        <w:tabs>
          <w:tab w:val="right" w:leader="dot" w:pos="9639"/>
        </w:tabs>
        <w:rPr>
          <w:rFonts w:ascii="Segoe UI Semilight" w:hAnsi="Segoe UI Semilight" w:cs="Segoe UI Semilight"/>
          <w:szCs w:val="24"/>
        </w:rPr>
      </w:pPr>
    </w:p>
    <w:p w14:paraId="51855A94" w14:textId="77777777" w:rsidR="00E46F11" w:rsidRDefault="00E46F11" w:rsidP="00F5495C">
      <w:pPr>
        <w:tabs>
          <w:tab w:val="right" w:leader="dot" w:pos="9639"/>
        </w:tabs>
        <w:rPr>
          <w:rFonts w:ascii="Segoe UI Semilight" w:hAnsi="Segoe UI Semilight" w:cs="Segoe UI Semilight"/>
          <w:szCs w:val="24"/>
        </w:rPr>
      </w:pPr>
    </w:p>
    <w:p w14:paraId="701415E1"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TVA </w:t>
      </w:r>
      <w:r w:rsidRPr="00851675">
        <w:rPr>
          <w:rFonts w:ascii="Segoe UI Semilight" w:hAnsi="Segoe UI Semilight" w:cs="Segoe UI Semilight"/>
          <w:szCs w:val="24"/>
        </w:rPr>
        <w:tab/>
        <w:t>€uro</w:t>
      </w:r>
    </w:p>
    <w:p w14:paraId="4D984CCD" w14:textId="77777777" w:rsidR="00851675" w:rsidRPr="00851675" w:rsidRDefault="00851675" w:rsidP="00851675">
      <w:pPr>
        <w:tabs>
          <w:tab w:val="right" w:leader="dot" w:pos="9639"/>
        </w:tabs>
        <w:rPr>
          <w:rFonts w:ascii="Segoe UI Semilight" w:hAnsi="Segoe UI Semilight" w:cs="Segoe UI Semilight"/>
          <w:szCs w:val="24"/>
        </w:rPr>
      </w:pPr>
    </w:p>
    <w:p w14:paraId="66C73C3F" w14:textId="77777777" w:rsidR="00851675" w:rsidRPr="00851675" w:rsidRDefault="00851675" w:rsidP="00851675">
      <w:pPr>
        <w:tabs>
          <w:tab w:val="right" w:leader="dot" w:pos="9639"/>
        </w:tabs>
        <w:rPr>
          <w:rFonts w:ascii="Segoe UI Semilight" w:hAnsi="Segoe UI Semilight" w:cs="Segoe UI Semilight"/>
          <w:szCs w:val="24"/>
        </w:rPr>
      </w:pPr>
      <w:r w:rsidRPr="00851675">
        <w:rPr>
          <w:rFonts w:ascii="Segoe UI Semilight" w:hAnsi="Segoe UI Semilight" w:cs="Segoe UI Semilight"/>
          <w:szCs w:val="24"/>
        </w:rPr>
        <w:t xml:space="preserve">Montant du marché TTC </w:t>
      </w:r>
      <w:r w:rsidRPr="00851675">
        <w:rPr>
          <w:rFonts w:ascii="Segoe UI Semilight" w:hAnsi="Segoe UI Semilight" w:cs="Segoe UI Semilight"/>
          <w:szCs w:val="24"/>
        </w:rPr>
        <w:tab/>
        <w:t xml:space="preserve">€uro </w:t>
      </w:r>
    </w:p>
    <w:p w14:paraId="045F2CAF" w14:textId="77777777" w:rsidR="00257DC7" w:rsidRDefault="00257DC7" w:rsidP="00FE42CB">
      <w:pPr>
        <w:jc w:val="both"/>
        <w:rPr>
          <w:rFonts w:ascii="Segoe UI Semilight" w:hAnsi="Segoe UI Semilight" w:cs="Segoe UI Semilight"/>
        </w:rPr>
      </w:pPr>
    </w:p>
    <w:p w14:paraId="45A1E8E1" w14:textId="77777777" w:rsidR="00EB4045" w:rsidRDefault="00EB4045" w:rsidP="00FE42CB">
      <w:pPr>
        <w:jc w:val="both"/>
        <w:rPr>
          <w:rFonts w:ascii="Segoe UI Semilight" w:hAnsi="Segoe UI Semilight" w:cs="Segoe UI Semilight"/>
        </w:rPr>
      </w:pPr>
    </w:p>
    <w:p w14:paraId="6F6FC8A4" w14:textId="77777777" w:rsidR="00EB4045" w:rsidRPr="001949B1" w:rsidRDefault="00EB4045" w:rsidP="00FE42CB">
      <w:pPr>
        <w:jc w:val="both"/>
        <w:rPr>
          <w:rFonts w:ascii="Segoe UI Semilight" w:hAnsi="Segoe UI Semilight" w:cs="Segoe UI Semilight"/>
        </w:rPr>
      </w:pPr>
    </w:p>
    <w:p w14:paraId="2E7131AB"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78B2AC9"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40F54DAA" w14:textId="77777777" w:rsidR="00DE4D3A" w:rsidRDefault="00DE4D3A" w:rsidP="00FE42CB">
      <w:pPr>
        <w:jc w:val="both"/>
        <w:rPr>
          <w:rFonts w:ascii="Segoe UI Semilight" w:hAnsi="Segoe UI Semilight" w:cs="Segoe UI Semilight"/>
        </w:rPr>
      </w:pPr>
    </w:p>
    <w:p w14:paraId="1DB15B23" w14:textId="77777777" w:rsidR="00732ACD" w:rsidRPr="001949B1" w:rsidRDefault="00732ACD" w:rsidP="00FE42CB">
      <w:pPr>
        <w:jc w:val="both"/>
        <w:rPr>
          <w:rFonts w:ascii="Segoe UI Semilight" w:hAnsi="Segoe UI Semilight" w:cs="Segoe UI Semilight"/>
        </w:rPr>
      </w:pPr>
    </w:p>
    <w:p w14:paraId="3802022A" w14:textId="77777777" w:rsidR="00DE4D3A" w:rsidRPr="001949B1" w:rsidRDefault="00DE4D3A" w:rsidP="00FE42CB">
      <w:pPr>
        <w:jc w:val="both"/>
        <w:rPr>
          <w:rFonts w:ascii="Segoe UI Semilight" w:hAnsi="Segoe UI Semilight" w:cs="Segoe UI Semilight"/>
        </w:rPr>
      </w:pPr>
    </w:p>
    <w:tbl>
      <w:tblPr>
        <w:tblW w:w="0" w:type="auto"/>
        <w:tblLook w:val="04A0" w:firstRow="1" w:lastRow="0" w:firstColumn="1" w:lastColumn="0" w:noHBand="0" w:noVBand="1"/>
      </w:tblPr>
      <w:tblGrid>
        <w:gridCol w:w="3588"/>
        <w:gridCol w:w="1952"/>
        <w:gridCol w:w="3531"/>
      </w:tblGrid>
      <w:tr w:rsidR="005F36E4" w:rsidRPr="005D1548" w14:paraId="51C42D6D" w14:textId="77777777" w:rsidTr="005D1548">
        <w:tc>
          <w:tcPr>
            <w:tcW w:w="3652" w:type="dxa"/>
            <w:shd w:val="clear" w:color="auto" w:fill="auto"/>
          </w:tcPr>
          <w:p w14:paraId="4019E4CB" w14:textId="77777777" w:rsidR="005F36E4" w:rsidRPr="005D1548" w:rsidRDefault="005F36E4" w:rsidP="005D1548">
            <w:pPr>
              <w:jc w:val="both"/>
              <w:rPr>
                <w:rFonts w:ascii="Segoe UI Semilight" w:hAnsi="Segoe UI Semilight" w:cs="Segoe UI Semilight"/>
              </w:rPr>
            </w:pPr>
            <w:r w:rsidRPr="005D1548">
              <w:rPr>
                <w:rFonts w:ascii="Segoe UI Semilight" w:hAnsi="Segoe UI Semilight" w:cs="Segoe UI Semilight"/>
              </w:rPr>
              <w:t xml:space="preserve"> </w:t>
            </w:r>
          </w:p>
        </w:tc>
        <w:tc>
          <w:tcPr>
            <w:tcW w:w="1985" w:type="dxa"/>
            <w:shd w:val="clear" w:color="auto" w:fill="auto"/>
          </w:tcPr>
          <w:p w14:paraId="3C6B09ED" w14:textId="77777777" w:rsidR="005F36E4" w:rsidRPr="005D1548" w:rsidRDefault="005F36E4" w:rsidP="005D1548">
            <w:pPr>
              <w:jc w:val="both"/>
              <w:rPr>
                <w:rFonts w:ascii="Segoe UI Semilight" w:hAnsi="Segoe UI Semilight" w:cs="Segoe UI Semilight"/>
              </w:rPr>
            </w:pPr>
          </w:p>
        </w:tc>
        <w:tc>
          <w:tcPr>
            <w:tcW w:w="3574" w:type="dxa"/>
            <w:shd w:val="clear" w:color="auto" w:fill="auto"/>
          </w:tcPr>
          <w:p w14:paraId="71689C31"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A Bobigny, le :</w:t>
            </w:r>
          </w:p>
          <w:p w14:paraId="553CEE7F"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Pour le Directeur général</w:t>
            </w:r>
          </w:p>
          <w:p w14:paraId="1D967127"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de l'Assistance Publique-Hôpitaux de Paris</w:t>
            </w:r>
            <w:r w:rsidR="00732ACD" w:rsidRPr="005D1548">
              <w:rPr>
                <w:rFonts w:ascii="Segoe UI Semilight" w:hAnsi="Segoe UI Semilight" w:cs="Segoe UI Semilight"/>
              </w:rPr>
              <w:t xml:space="preserve"> </w:t>
            </w:r>
            <w:r w:rsidRPr="005D1548">
              <w:rPr>
                <w:rFonts w:ascii="Segoe UI Semilight" w:hAnsi="Segoe UI Semilight" w:cs="Segoe UI Semilight"/>
              </w:rPr>
              <w:t>et par délégation permanente</w:t>
            </w:r>
          </w:p>
          <w:p w14:paraId="2F7FB80A" w14:textId="77777777" w:rsidR="005F36E4" w:rsidRPr="005D1548" w:rsidRDefault="005F36E4" w:rsidP="005F36E4">
            <w:pPr>
              <w:rPr>
                <w:rFonts w:ascii="Segoe UI Semilight" w:hAnsi="Segoe UI Semilight" w:cs="Segoe UI Semilight"/>
              </w:rPr>
            </w:pPr>
            <w:r w:rsidRPr="005D1548">
              <w:rPr>
                <w:rFonts w:ascii="Segoe UI Semilight" w:hAnsi="Segoe UI Semilight" w:cs="Segoe UI Semilight"/>
              </w:rPr>
              <w:t>le Directeur des HUPSSD</w:t>
            </w:r>
          </w:p>
        </w:tc>
      </w:tr>
    </w:tbl>
    <w:p w14:paraId="16F0DCDF" w14:textId="77777777" w:rsidR="00AE2619" w:rsidRDefault="00AE2619" w:rsidP="00FE42CB">
      <w:pPr>
        <w:jc w:val="both"/>
        <w:rPr>
          <w:rFonts w:ascii="Segoe UI Semilight" w:hAnsi="Segoe UI Semilight" w:cs="Segoe UI Semilight"/>
        </w:rPr>
      </w:pPr>
    </w:p>
    <w:p w14:paraId="315623D0" w14:textId="77777777" w:rsidR="00AE2619" w:rsidRDefault="00AE2619" w:rsidP="00FE42CB">
      <w:pPr>
        <w:jc w:val="both"/>
        <w:rPr>
          <w:rFonts w:ascii="Segoe UI Semilight" w:hAnsi="Segoe UI Semilight" w:cs="Segoe UI Semilight"/>
        </w:rPr>
      </w:pPr>
    </w:p>
    <w:p w14:paraId="50A8C35F" w14:textId="77777777" w:rsidR="00AE2619" w:rsidRDefault="00AE2619" w:rsidP="00FE42CB">
      <w:pPr>
        <w:jc w:val="both"/>
        <w:rPr>
          <w:rFonts w:ascii="Segoe UI Semilight" w:hAnsi="Segoe UI Semilight" w:cs="Segoe UI Semilight"/>
        </w:rPr>
      </w:pPr>
    </w:p>
    <w:p w14:paraId="755BE10F" w14:textId="77777777" w:rsidR="00AE2619" w:rsidRDefault="00AE2619" w:rsidP="00FE42CB">
      <w:pPr>
        <w:jc w:val="both"/>
        <w:rPr>
          <w:rFonts w:ascii="Segoe UI Semilight" w:hAnsi="Segoe UI Semilight" w:cs="Segoe UI Semilight"/>
        </w:rPr>
      </w:pPr>
    </w:p>
    <w:p w14:paraId="60D5FC93" w14:textId="77777777" w:rsidR="00EB4045" w:rsidRPr="001949B1" w:rsidRDefault="00EB4045" w:rsidP="00FE42CB">
      <w:pPr>
        <w:jc w:val="both"/>
        <w:rPr>
          <w:rFonts w:ascii="Segoe UI Semilight" w:hAnsi="Segoe UI Semilight" w:cs="Segoe UI Semilight"/>
        </w:rPr>
      </w:pPr>
    </w:p>
    <w:p w14:paraId="0C47849F" w14:textId="77777777" w:rsidR="00B5609E" w:rsidRDefault="00FE42CB" w:rsidP="00704FAB">
      <w:pPr>
        <w:jc w:val="both"/>
        <w:rPr>
          <w:rFonts w:ascii="Segoe UI Semilight" w:hAnsi="Segoe UI Semilight" w:cs="Segoe UI Semilight"/>
          <w:szCs w:val="22"/>
        </w:rPr>
      </w:pPr>
      <w:r w:rsidRPr="001949B1">
        <w:rPr>
          <w:rFonts w:ascii="Segoe UI Semilight" w:hAnsi="Segoe UI Semilight" w:cs="Segoe UI Semilight"/>
        </w:rPr>
        <w:t xml:space="preserve">Notifié le </w:t>
      </w:r>
    </w:p>
    <w:sectPr w:rsidR="00B5609E" w:rsidSect="00E85C94">
      <w:headerReference w:type="default" r:id="rId11"/>
      <w:footerReference w:type="default" r:id="rId12"/>
      <w:headerReference w:type="first" r:id="rId13"/>
      <w:footerReference w:type="first" r:id="rId14"/>
      <w:pgSz w:w="11907" w:h="16840" w:code="9"/>
      <w:pgMar w:top="1418" w:right="1418" w:bottom="1843" w:left="1418" w:header="851" w:footer="43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0DC30" w14:textId="77777777" w:rsidR="00D92E88" w:rsidRDefault="00D92E88">
      <w:r>
        <w:separator/>
      </w:r>
    </w:p>
  </w:endnote>
  <w:endnote w:type="continuationSeparator" w:id="0">
    <w:p w14:paraId="434BE5EB" w14:textId="77777777" w:rsidR="00D92E88" w:rsidRDefault="00D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9B473B" w:rsidRPr="00E85C94" w14:paraId="340DED9B" w14:textId="77777777" w:rsidTr="00FA142E">
      <w:trPr>
        <w:trHeight w:val="70"/>
        <w:jc w:val="center"/>
      </w:trPr>
      <w:tc>
        <w:tcPr>
          <w:tcW w:w="1870" w:type="dxa"/>
          <w:vAlign w:val="center"/>
        </w:tcPr>
        <w:p w14:paraId="683601F4" w14:textId="6CFE4C38" w:rsidR="009B473B" w:rsidRDefault="004433BF" w:rsidP="009B473B">
          <w:pPr>
            <w:pStyle w:val="Pieddepage"/>
            <w:jc w:val="center"/>
            <w:rPr>
              <w:rFonts w:cs="Segoe UI"/>
              <w:sz w:val="14"/>
              <w:szCs w:val="16"/>
              <w:lang w:val="en-GB"/>
            </w:rPr>
          </w:pPr>
          <w:r w:rsidRPr="004433BF">
            <w:rPr>
              <w:rFonts w:cs="Segoe UI"/>
              <w:sz w:val="14"/>
              <w:szCs w:val="16"/>
            </w:rPr>
            <w:t>25 AVC 40 TVX</w:t>
          </w:r>
        </w:p>
      </w:tc>
      <w:tc>
        <w:tcPr>
          <w:tcW w:w="5716" w:type="dxa"/>
          <w:vAlign w:val="center"/>
        </w:tcPr>
        <w:p w14:paraId="7AF5D111" w14:textId="6C83BCBF" w:rsidR="00302D02" w:rsidRDefault="004433BF" w:rsidP="004433BF">
          <w:pPr>
            <w:pStyle w:val="Pieddepage"/>
            <w:jc w:val="center"/>
            <w:rPr>
              <w:rFonts w:cs="Segoe UI"/>
              <w:sz w:val="14"/>
              <w:szCs w:val="16"/>
            </w:rPr>
          </w:pPr>
          <w:r w:rsidRPr="004433BF">
            <w:rPr>
              <w:rFonts w:cs="Segoe UI"/>
              <w:sz w:val="14"/>
              <w:szCs w:val="16"/>
            </w:rPr>
            <w:t>Mise en conformité de l'alimentation ECS et EFS des laveurs du service endoscopie digestive du bâtiment Larrey D de l'hôpital Avicenne</w:t>
          </w:r>
        </w:p>
      </w:tc>
      <w:tc>
        <w:tcPr>
          <w:tcW w:w="1455" w:type="dxa"/>
          <w:vMerge w:val="restart"/>
          <w:vAlign w:val="center"/>
        </w:tcPr>
        <w:p w14:paraId="43627ACD" w14:textId="244DE206" w:rsidR="009B473B" w:rsidRPr="00E85C94" w:rsidRDefault="009B473B" w:rsidP="009B473B">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sidR="00A4176E">
            <w:rPr>
              <w:rStyle w:val="Numrodepage"/>
              <w:rFonts w:cs="Segoe UI"/>
              <w:b/>
              <w:noProof/>
              <w:sz w:val="16"/>
              <w:szCs w:val="16"/>
            </w:rPr>
            <w:t>6</w:t>
          </w:r>
          <w:r w:rsidRPr="00E85C94">
            <w:rPr>
              <w:rStyle w:val="Numrodepage"/>
              <w:rFonts w:cs="Segoe UI"/>
              <w:b/>
              <w:sz w:val="16"/>
              <w:szCs w:val="16"/>
            </w:rPr>
            <w:fldChar w:fldCharType="end"/>
          </w:r>
        </w:p>
      </w:tc>
    </w:tr>
    <w:tr w:rsidR="009B473B" w:rsidRPr="00E85C94" w14:paraId="1E7035C5" w14:textId="77777777" w:rsidTr="00E85C94">
      <w:trPr>
        <w:trHeight w:val="95"/>
        <w:jc w:val="center"/>
      </w:trPr>
      <w:tc>
        <w:tcPr>
          <w:tcW w:w="1870" w:type="dxa"/>
          <w:vAlign w:val="center"/>
        </w:tcPr>
        <w:p w14:paraId="156112B3" w14:textId="77777777" w:rsidR="009B473B" w:rsidRDefault="009B473B" w:rsidP="009B473B">
          <w:pPr>
            <w:pStyle w:val="Pieddepage"/>
            <w:jc w:val="center"/>
            <w:rPr>
              <w:rFonts w:cs="Segoe UI"/>
              <w:sz w:val="14"/>
              <w:szCs w:val="16"/>
            </w:rPr>
          </w:pPr>
          <w:r>
            <w:rPr>
              <w:rFonts w:cs="Segoe UI"/>
              <w:sz w:val="14"/>
              <w:szCs w:val="16"/>
            </w:rPr>
            <w:t>AE</w:t>
          </w:r>
        </w:p>
      </w:tc>
      <w:tc>
        <w:tcPr>
          <w:tcW w:w="5716" w:type="dxa"/>
          <w:vAlign w:val="center"/>
        </w:tcPr>
        <w:p w14:paraId="48172A21" w14:textId="2C1CA4BB" w:rsidR="009B473B" w:rsidRDefault="004433BF" w:rsidP="009B473B">
          <w:pPr>
            <w:pStyle w:val="Pieddepage"/>
            <w:jc w:val="center"/>
            <w:rPr>
              <w:rFonts w:cs="Segoe UI"/>
              <w:sz w:val="14"/>
              <w:szCs w:val="16"/>
            </w:rPr>
          </w:pPr>
          <w:r>
            <w:rPr>
              <w:rFonts w:cs="Segoe UI"/>
              <w:sz w:val="14"/>
              <w:szCs w:val="16"/>
            </w:rPr>
            <w:t>Juin</w:t>
          </w:r>
          <w:r w:rsidR="00E46F11">
            <w:rPr>
              <w:rFonts w:cs="Segoe UI"/>
              <w:sz w:val="14"/>
              <w:szCs w:val="16"/>
            </w:rPr>
            <w:t xml:space="preserve"> 2025</w:t>
          </w:r>
        </w:p>
      </w:tc>
      <w:tc>
        <w:tcPr>
          <w:tcW w:w="1455" w:type="dxa"/>
          <w:vMerge/>
          <w:vAlign w:val="center"/>
        </w:tcPr>
        <w:p w14:paraId="3BB80A4E" w14:textId="77777777" w:rsidR="009B473B" w:rsidRPr="00E85C94" w:rsidRDefault="009B473B" w:rsidP="009B473B">
          <w:pPr>
            <w:pStyle w:val="Pieddepage"/>
            <w:jc w:val="center"/>
            <w:rPr>
              <w:rFonts w:cs="Segoe UI"/>
              <w:sz w:val="10"/>
              <w:szCs w:val="16"/>
            </w:rPr>
          </w:pPr>
        </w:p>
      </w:tc>
    </w:tr>
  </w:tbl>
  <w:p w14:paraId="51CB7B77" w14:textId="77777777" w:rsidR="00FA5CCE" w:rsidRPr="005A29E7" w:rsidRDefault="00FA5CCE" w:rsidP="00F73BF2">
    <w:pPr>
      <w:pStyle w:val="Pieddepage"/>
      <w:rPr>
        <w:rStyle w:val="Numrodepage"/>
        <w:sz w:val="4"/>
      </w:rPr>
    </w:pPr>
  </w:p>
  <w:p w14:paraId="064C6737" w14:textId="77777777" w:rsidR="00FA5CCE" w:rsidRPr="00F73BF2" w:rsidRDefault="003D1253" w:rsidP="00F73BF2">
    <w:pPr>
      <w:pStyle w:val="Pieddepage"/>
      <w:rPr>
        <w:rStyle w:val="Numrodepage"/>
        <w:sz w:val="2"/>
      </w:rPr>
    </w:pPr>
    <w:r>
      <w:rPr>
        <w:noProof/>
        <w:sz w:val="4"/>
      </w:rPr>
      <mc:AlternateContent>
        <mc:Choice Requires="wps">
          <w:drawing>
            <wp:anchor distT="0" distB="0" distL="114300" distR="114300" simplePos="0" relativeHeight="251658240" behindDoc="0" locked="0" layoutInCell="1" allowOverlap="1" wp14:anchorId="4A486577" wp14:editId="566960F8">
              <wp:simplePos x="0" y="0"/>
              <wp:positionH relativeFrom="column">
                <wp:posOffset>-948055</wp:posOffset>
              </wp:positionH>
              <wp:positionV relativeFrom="paragraph">
                <wp:posOffset>201295</wp:posOffset>
              </wp:positionV>
              <wp:extent cx="7658100" cy="90805"/>
              <wp:effectExtent l="0" t="0" r="19050" b="234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90805"/>
                      </a:xfrm>
                      <a:prstGeom prst="rect">
                        <a:avLst/>
                      </a:prstGeom>
                      <a:solidFill>
                        <a:srgbClr val="479CC9"/>
                      </a:solidFill>
                      <a:ln w="9525">
                        <a:solidFill>
                          <a:srgbClr val="479CC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81380" id="Rectangle 7" o:spid="_x0000_s1026" style="position:absolute;margin-left:-74.65pt;margin-top:15.85pt;width:603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" fillcolor="#479cc9" strokecolor="#479cc9"/>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FC6A" w14:textId="77777777" w:rsidR="00FA5CCE" w:rsidRPr="00837E93" w:rsidRDefault="003D1253" w:rsidP="00837E93">
    <w:pPr>
      <w:jc w:val="center"/>
      <w:rPr>
        <w:rFonts w:ascii="Segoe UI Semilight" w:hAnsi="Segoe UI Semilight" w:cs="Segoe UI Semilight"/>
        <w:szCs w:val="22"/>
      </w:rPr>
    </w:pPr>
    <w:r>
      <w:rPr>
        <w:rFonts w:ascii="Times New Roman" w:hAnsi="Times New Roman"/>
        <w:noProof/>
        <w:sz w:val="24"/>
        <w:szCs w:val="24"/>
      </w:rPr>
      <w:drawing>
        <wp:anchor distT="0" distB="0" distL="114300" distR="114300" simplePos="0" relativeHeight="251659264" behindDoc="0" locked="0" layoutInCell="1" allowOverlap="1" wp14:anchorId="07B3EE63" wp14:editId="1CCD13D3">
          <wp:simplePos x="0" y="0"/>
          <wp:positionH relativeFrom="column">
            <wp:posOffset>824865</wp:posOffset>
          </wp:positionH>
          <wp:positionV relativeFrom="paragraph">
            <wp:posOffset>-1085215</wp:posOffset>
          </wp:positionV>
          <wp:extent cx="3867150" cy="1363980"/>
          <wp:effectExtent l="0" t="0" r="0" b="0"/>
          <wp:wrapThrough wrapText="bothSides">
            <wp:wrapPolygon edited="0">
              <wp:start x="1596" y="4827"/>
              <wp:lineTo x="1596" y="16592"/>
              <wp:lineTo x="19898" y="16592"/>
              <wp:lineTo x="19898" y="9352"/>
              <wp:lineTo x="9683" y="4827"/>
              <wp:lineTo x="1596" y="4827"/>
            </wp:wrapPolygon>
          </wp:wrapThrough>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63980"/>
                  </a:xfrm>
                  <a:prstGeom prst="rect">
                    <a:avLst/>
                  </a:prstGeom>
                  <a:noFill/>
                </pic:spPr>
              </pic:pic>
            </a:graphicData>
          </a:graphic>
          <wp14:sizeRelH relativeFrom="page">
            <wp14:pctWidth>0</wp14:pctWidth>
          </wp14:sizeRelH>
          <wp14:sizeRelV relativeFrom="page">
            <wp14:pctHeight>0</wp14:pctHeight>
          </wp14:sizeRelV>
        </wp:anchor>
      </w:drawing>
    </w:r>
    <w:r w:rsidR="00EB4045" w:rsidRPr="005A1D20">
      <w:rPr>
        <w:rFonts w:ascii="Segoe UI Semilight" w:hAnsi="Segoe UI Semilight" w:cs="Segoe UI Semilight"/>
        <w:szCs w:val="22"/>
      </w:rPr>
      <w:t xml:space="preserve"> </w:t>
    </w:r>
    <w:r w:rsidR="00FA5CCE" w:rsidRPr="005A1D20">
      <w:rPr>
        <w:rFonts w:ascii="Segoe UI Semilight" w:hAnsi="Segoe UI Semilight" w:cs="Segoe UI Semilight"/>
        <w:szCs w:val="22"/>
      </w:rPr>
      <w:t>Hôpitaux Universitaires de Paris Seine Saint Denis</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Cellules des marché</w:t>
    </w:r>
    <w:r w:rsidR="00FA5CCE">
      <w:rPr>
        <w:rFonts w:ascii="Segoe UI Semilight" w:hAnsi="Segoe UI Semilight" w:cs="Segoe UI Semilight"/>
        <w:szCs w:val="22"/>
      </w:rPr>
      <w:t xml:space="preserve">s | </w:t>
    </w:r>
    <w:r w:rsidR="00FA5CCE" w:rsidRPr="005A1D20">
      <w:rPr>
        <w:rFonts w:ascii="Segoe UI Semilight" w:hAnsi="Segoe UI Semilight" w:cs="Segoe UI Semilight"/>
        <w:szCs w:val="22"/>
      </w:rPr>
      <w:t>125, rue de Stalingrad</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93009 Bobigny</w:t>
    </w:r>
    <w:r w:rsidR="00FA5CCE">
      <w:rPr>
        <w:rFonts w:ascii="Segoe UI Semilight" w:hAnsi="Segoe UI Semilight" w:cs="Segoe UI Semilight"/>
        <w:szCs w:val="22"/>
      </w:rPr>
      <w:t xml:space="preserve"> | </w:t>
    </w:r>
    <w:r w:rsidR="00FA5CCE" w:rsidRPr="005A1D20">
      <w:rPr>
        <w:rFonts w:ascii="Segoe UI Semilight" w:hAnsi="Segoe UI Semilight" w:cs="Segoe UI Semilight"/>
        <w:szCs w:val="22"/>
      </w:rPr>
      <w:t>01.48.95.57.22</w:t>
    </w:r>
    <w:r w:rsidR="00FA5CCE">
      <w:rPr>
        <w:rFonts w:ascii="Segoe UI Semilight" w:hAnsi="Segoe UI Semilight" w:cs="Segoe UI Semilight"/>
        <w:szCs w:val="22"/>
      </w:rPr>
      <w:t xml:space="preserve"> | </w:t>
    </w:r>
    <w:hyperlink r:id="rId2" w:history="1">
      <w:r w:rsidR="00FA5CCE" w:rsidRPr="00AE6789">
        <w:rPr>
          <w:rStyle w:val="Lienhypertexte"/>
          <w:rFonts w:ascii="Segoe UI Semilight" w:hAnsi="Segoe UI Semilight" w:cs="Segoe UI Semilight"/>
          <w:szCs w:val="22"/>
        </w:rPr>
        <w:t>avc-cellule.marches@aphp.fr</w:t>
      </w:r>
    </w:hyperlink>
    <w:r w:rsidR="00FA5CCE">
      <w:rPr>
        <w:rStyle w:val="Numrodepage"/>
      </w:rPr>
      <w:tab/>
    </w:r>
    <w:r w:rsidR="00FA5CCE">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057F" w14:textId="77777777" w:rsidR="00D92E88" w:rsidRDefault="00D92E88">
      <w:r>
        <w:separator/>
      </w:r>
    </w:p>
  </w:footnote>
  <w:footnote w:type="continuationSeparator" w:id="0">
    <w:p w14:paraId="37E6B05A" w14:textId="77777777" w:rsidR="00D92E88" w:rsidRDefault="00D92E88">
      <w:r>
        <w:continuationSeparator/>
      </w:r>
    </w:p>
  </w:footnote>
  <w:footnote w:id="1">
    <w:p w14:paraId="027E408D" w14:textId="77777777" w:rsidR="00FA5CCE" w:rsidRDefault="00FA5CCE"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407F0BDB" w14:textId="77777777" w:rsidR="00FA5CCE" w:rsidRDefault="00FA5CCE" w:rsidP="001949B1">
      <w:pPr>
        <w:pStyle w:val="Notedebasdepage"/>
      </w:pPr>
      <w:r>
        <w:rPr>
          <w:rStyle w:val="Appelnotedebasdep"/>
        </w:rPr>
        <w:footnoteRef/>
      </w:r>
      <w:r>
        <w:t xml:space="preserve"> </w:t>
      </w:r>
      <w:r>
        <w:rPr>
          <w:rFonts w:ascii="Arial" w:hAnsi="Arial" w:cs="Arial"/>
          <w:szCs w:val="16"/>
        </w:rPr>
        <w:t>Adresse complète</w:t>
      </w:r>
    </w:p>
  </w:footnote>
  <w:footnote w:id="3">
    <w:p w14:paraId="64F6B7F6" w14:textId="77777777" w:rsidR="00FA5CCE" w:rsidRDefault="00FA5CCE"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67FC3C52" w14:textId="77777777" w:rsidR="00FA5CCE" w:rsidRDefault="00FA5CCE"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52A2FB77" w14:textId="77777777" w:rsidR="00FA5CCE" w:rsidRDefault="00FA5CCE" w:rsidP="00DE4D3A">
      <w:pPr>
        <w:pStyle w:val="Notedebasdepage"/>
      </w:pPr>
      <w:r>
        <w:rPr>
          <w:rStyle w:val="Appelnotedebasdep"/>
        </w:rPr>
        <w:footnoteRef/>
      </w:r>
      <w:r>
        <w:t xml:space="preserve"> </w:t>
      </w:r>
      <w:r>
        <w:rPr>
          <w:rFonts w:ascii="Arial" w:hAnsi="Arial" w:cs="Arial"/>
          <w:szCs w:val="16"/>
        </w:rPr>
        <w:t>Adresse complète</w:t>
      </w:r>
    </w:p>
  </w:footnote>
  <w:footnote w:id="6">
    <w:p w14:paraId="5195F0BA" w14:textId="77777777" w:rsidR="00FA5CCE" w:rsidRDefault="00FA5CCE"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0040EA03" w14:textId="77777777" w:rsidR="00FA5CCE" w:rsidRDefault="00FA5CCE">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555E31C8" w14:textId="77777777" w:rsidR="00FA5CCE" w:rsidRDefault="00FA5CCE">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9AB2" w14:textId="77777777" w:rsidR="00FA5CCE" w:rsidRDefault="003D1253">
    <w:pPr>
      <w:pStyle w:val="En-tte"/>
    </w:pPr>
    <w:r>
      <w:rPr>
        <w:noProof/>
      </w:rPr>
      <w:drawing>
        <wp:anchor distT="0" distB="0" distL="114300" distR="114300" simplePos="0" relativeHeight="251657216" behindDoc="0" locked="0" layoutInCell="1" allowOverlap="1" wp14:anchorId="1FB3DB81" wp14:editId="51F8A114">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29AB" w14:textId="77777777" w:rsidR="00FA5CCE" w:rsidRDefault="003D1253">
    <w:pPr>
      <w:pStyle w:val="En-tte"/>
    </w:pPr>
    <w:r>
      <w:rPr>
        <w:noProof/>
      </w:rPr>
      <w:drawing>
        <wp:anchor distT="0" distB="0" distL="114300" distR="114300" simplePos="0" relativeHeight="251656192" behindDoc="0" locked="0" layoutInCell="1" allowOverlap="1" wp14:anchorId="23B9E2A9" wp14:editId="2D393BB2">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58"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B944E9FE"/>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auto"/>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jcsFShW9+z+ZHueZHwfDwDeUvmYrexFa9ZF+rXfpF9gruTuTc5Mcjwf8reISWXC6WR+82ASUbEDD/KBUe1X1Qg==" w:salt="kY8RQNfceoZHoHfd6TXZe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6E3A"/>
    <w:rsid w:val="00007896"/>
    <w:rsid w:val="00007E23"/>
    <w:rsid w:val="000113F2"/>
    <w:rsid w:val="00017C58"/>
    <w:rsid w:val="000205D2"/>
    <w:rsid w:val="000228CC"/>
    <w:rsid w:val="0002697B"/>
    <w:rsid w:val="00030018"/>
    <w:rsid w:val="0003052B"/>
    <w:rsid w:val="000308EF"/>
    <w:rsid w:val="00033DB9"/>
    <w:rsid w:val="00034D40"/>
    <w:rsid w:val="00036E24"/>
    <w:rsid w:val="00040222"/>
    <w:rsid w:val="00040D73"/>
    <w:rsid w:val="000459C7"/>
    <w:rsid w:val="00056690"/>
    <w:rsid w:val="0005709F"/>
    <w:rsid w:val="00060710"/>
    <w:rsid w:val="00061C94"/>
    <w:rsid w:val="000713FA"/>
    <w:rsid w:val="000734EE"/>
    <w:rsid w:val="000754A6"/>
    <w:rsid w:val="0007666F"/>
    <w:rsid w:val="000769B9"/>
    <w:rsid w:val="000775F2"/>
    <w:rsid w:val="0008366C"/>
    <w:rsid w:val="00084CD9"/>
    <w:rsid w:val="00084E10"/>
    <w:rsid w:val="00085274"/>
    <w:rsid w:val="0009413F"/>
    <w:rsid w:val="000944E5"/>
    <w:rsid w:val="000A0143"/>
    <w:rsid w:val="000A1908"/>
    <w:rsid w:val="000A238B"/>
    <w:rsid w:val="000A25DD"/>
    <w:rsid w:val="000A4773"/>
    <w:rsid w:val="000A6C42"/>
    <w:rsid w:val="000D1EB9"/>
    <w:rsid w:val="000D284E"/>
    <w:rsid w:val="000D32AA"/>
    <w:rsid w:val="000D5B19"/>
    <w:rsid w:val="000D743C"/>
    <w:rsid w:val="000E0B31"/>
    <w:rsid w:val="000E1DE6"/>
    <w:rsid w:val="000E6B5C"/>
    <w:rsid w:val="000F08AE"/>
    <w:rsid w:val="000F4522"/>
    <w:rsid w:val="00100F6C"/>
    <w:rsid w:val="001012BF"/>
    <w:rsid w:val="001045EB"/>
    <w:rsid w:val="0010497D"/>
    <w:rsid w:val="00111070"/>
    <w:rsid w:val="0011130C"/>
    <w:rsid w:val="001138DF"/>
    <w:rsid w:val="00114B50"/>
    <w:rsid w:val="0011712B"/>
    <w:rsid w:val="001177FC"/>
    <w:rsid w:val="00125DD0"/>
    <w:rsid w:val="00126CD3"/>
    <w:rsid w:val="00133798"/>
    <w:rsid w:val="00133DE1"/>
    <w:rsid w:val="0013452C"/>
    <w:rsid w:val="00135262"/>
    <w:rsid w:val="00143C22"/>
    <w:rsid w:val="00145974"/>
    <w:rsid w:val="00147597"/>
    <w:rsid w:val="00147F0C"/>
    <w:rsid w:val="001503C1"/>
    <w:rsid w:val="00154344"/>
    <w:rsid w:val="0015442F"/>
    <w:rsid w:val="001545D4"/>
    <w:rsid w:val="00154C1C"/>
    <w:rsid w:val="00161267"/>
    <w:rsid w:val="00161F65"/>
    <w:rsid w:val="00167273"/>
    <w:rsid w:val="001712DE"/>
    <w:rsid w:val="00173D4F"/>
    <w:rsid w:val="00176F6A"/>
    <w:rsid w:val="00177BC9"/>
    <w:rsid w:val="001817D5"/>
    <w:rsid w:val="00182C05"/>
    <w:rsid w:val="00185F8E"/>
    <w:rsid w:val="00186165"/>
    <w:rsid w:val="001868E1"/>
    <w:rsid w:val="0018790D"/>
    <w:rsid w:val="00190613"/>
    <w:rsid w:val="001949B1"/>
    <w:rsid w:val="00194AAE"/>
    <w:rsid w:val="00194F04"/>
    <w:rsid w:val="00195362"/>
    <w:rsid w:val="00196A71"/>
    <w:rsid w:val="001A1534"/>
    <w:rsid w:val="001A2DC8"/>
    <w:rsid w:val="001A417B"/>
    <w:rsid w:val="001B326E"/>
    <w:rsid w:val="001C1899"/>
    <w:rsid w:val="001D1693"/>
    <w:rsid w:val="001D47A8"/>
    <w:rsid w:val="001D5AC5"/>
    <w:rsid w:val="001E5871"/>
    <w:rsid w:val="001F02A1"/>
    <w:rsid w:val="001F0F75"/>
    <w:rsid w:val="001F235C"/>
    <w:rsid w:val="001F30D4"/>
    <w:rsid w:val="0020179F"/>
    <w:rsid w:val="002038BA"/>
    <w:rsid w:val="00207A64"/>
    <w:rsid w:val="002100C3"/>
    <w:rsid w:val="00213B41"/>
    <w:rsid w:val="002145CC"/>
    <w:rsid w:val="00215DC1"/>
    <w:rsid w:val="00223E46"/>
    <w:rsid w:val="002270BA"/>
    <w:rsid w:val="00231507"/>
    <w:rsid w:val="00232C59"/>
    <w:rsid w:val="00234556"/>
    <w:rsid w:val="00236D74"/>
    <w:rsid w:val="00244DBB"/>
    <w:rsid w:val="00246C58"/>
    <w:rsid w:val="00257DC7"/>
    <w:rsid w:val="00273559"/>
    <w:rsid w:val="00273827"/>
    <w:rsid w:val="00273ED8"/>
    <w:rsid w:val="00273F14"/>
    <w:rsid w:val="00274C90"/>
    <w:rsid w:val="0028093C"/>
    <w:rsid w:val="00280B0B"/>
    <w:rsid w:val="00282E55"/>
    <w:rsid w:val="00285A25"/>
    <w:rsid w:val="002A0D61"/>
    <w:rsid w:val="002C1FBE"/>
    <w:rsid w:val="002C3728"/>
    <w:rsid w:val="002C4BCD"/>
    <w:rsid w:val="002C6C05"/>
    <w:rsid w:val="002D53F0"/>
    <w:rsid w:val="002E05DC"/>
    <w:rsid w:val="002E0D31"/>
    <w:rsid w:val="002E709D"/>
    <w:rsid w:val="002F0E15"/>
    <w:rsid w:val="002F1C38"/>
    <w:rsid w:val="002F54A8"/>
    <w:rsid w:val="002F5761"/>
    <w:rsid w:val="002F6A06"/>
    <w:rsid w:val="00300E89"/>
    <w:rsid w:val="0030119E"/>
    <w:rsid w:val="00301AD2"/>
    <w:rsid w:val="00302D02"/>
    <w:rsid w:val="003042DE"/>
    <w:rsid w:val="003105F8"/>
    <w:rsid w:val="00310704"/>
    <w:rsid w:val="003126A6"/>
    <w:rsid w:val="00315275"/>
    <w:rsid w:val="00317315"/>
    <w:rsid w:val="0032162D"/>
    <w:rsid w:val="00322BCD"/>
    <w:rsid w:val="003233B5"/>
    <w:rsid w:val="00324174"/>
    <w:rsid w:val="00324DF4"/>
    <w:rsid w:val="0033095F"/>
    <w:rsid w:val="003331B1"/>
    <w:rsid w:val="00337569"/>
    <w:rsid w:val="00344C86"/>
    <w:rsid w:val="00347A7D"/>
    <w:rsid w:val="00351F77"/>
    <w:rsid w:val="00356237"/>
    <w:rsid w:val="003614BE"/>
    <w:rsid w:val="00361BD9"/>
    <w:rsid w:val="00362C81"/>
    <w:rsid w:val="00363305"/>
    <w:rsid w:val="00367F40"/>
    <w:rsid w:val="00380509"/>
    <w:rsid w:val="00391BA1"/>
    <w:rsid w:val="00392F4A"/>
    <w:rsid w:val="00393A13"/>
    <w:rsid w:val="0039681D"/>
    <w:rsid w:val="003A0260"/>
    <w:rsid w:val="003A3778"/>
    <w:rsid w:val="003A420B"/>
    <w:rsid w:val="003A4B7C"/>
    <w:rsid w:val="003A5DA5"/>
    <w:rsid w:val="003A6FF3"/>
    <w:rsid w:val="003B63BA"/>
    <w:rsid w:val="003C0CB5"/>
    <w:rsid w:val="003C3E2B"/>
    <w:rsid w:val="003C425B"/>
    <w:rsid w:val="003C59C9"/>
    <w:rsid w:val="003C7A1E"/>
    <w:rsid w:val="003D0A84"/>
    <w:rsid w:val="003D1253"/>
    <w:rsid w:val="003D5194"/>
    <w:rsid w:val="003E007A"/>
    <w:rsid w:val="003E177D"/>
    <w:rsid w:val="003E272A"/>
    <w:rsid w:val="003E479F"/>
    <w:rsid w:val="003E7C66"/>
    <w:rsid w:val="003F3127"/>
    <w:rsid w:val="003F7CA3"/>
    <w:rsid w:val="00405581"/>
    <w:rsid w:val="0040749F"/>
    <w:rsid w:val="00410D8D"/>
    <w:rsid w:val="00412B90"/>
    <w:rsid w:val="00415BB7"/>
    <w:rsid w:val="0041735A"/>
    <w:rsid w:val="00426994"/>
    <w:rsid w:val="00426D94"/>
    <w:rsid w:val="00431E56"/>
    <w:rsid w:val="00441B8A"/>
    <w:rsid w:val="004433BF"/>
    <w:rsid w:val="00444329"/>
    <w:rsid w:val="004456DE"/>
    <w:rsid w:val="00453377"/>
    <w:rsid w:val="00454E89"/>
    <w:rsid w:val="004565F3"/>
    <w:rsid w:val="00466AEA"/>
    <w:rsid w:val="00474090"/>
    <w:rsid w:val="00474E01"/>
    <w:rsid w:val="00477595"/>
    <w:rsid w:val="0048269D"/>
    <w:rsid w:val="00483558"/>
    <w:rsid w:val="00487E71"/>
    <w:rsid w:val="004A13BA"/>
    <w:rsid w:val="004A1A4A"/>
    <w:rsid w:val="004A2269"/>
    <w:rsid w:val="004A2FBA"/>
    <w:rsid w:val="004A4B46"/>
    <w:rsid w:val="004A74DA"/>
    <w:rsid w:val="004B4655"/>
    <w:rsid w:val="004B482F"/>
    <w:rsid w:val="004B75BE"/>
    <w:rsid w:val="004C277C"/>
    <w:rsid w:val="004C2F24"/>
    <w:rsid w:val="004C5F1D"/>
    <w:rsid w:val="004C61FE"/>
    <w:rsid w:val="004C6DB5"/>
    <w:rsid w:val="004D0027"/>
    <w:rsid w:val="004D2B12"/>
    <w:rsid w:val="004D3F63"/>
    <w:rsid w:val="004D5934"/>
    <w:rsid w:val="004E0353"/>
    <w:rsid w:val="004E1A02"/>
    <w:rsid w:val="004F17F5"/>
    <w:rsid w:val="004F4F7A"/>
    <w:rsid w:val="00502F64"/>
    <w:rsid w:val="005073B8"/>
    <w:rsid w:val="00512B1C"/>
    <w:rsid w:val="00512FF6"/>
    <w:rsid w:val="005234AD"/>
    <w:rsid w:val="005306B5"/>
    <w:rsid w:val="0054155D"/>
    <w:rsid w:val="005476AC"/>
    <w:rsid w:val="00557D05"/>
    <w:rsid w:val="00562066"/>
    <w:rsid w:val="005672D3"/>
    <w:rsid w:val="00567C79"/>
    <w:rsid w:val="00572CB3"/>
    <w:rsid w:val="005738B1"/>
    <w:rsid w:val="00573B0B"/>
    <w:rsid w:val="00575DDD"/>
    <w:rsid w:val="00581D22"/>
    <w:rsid w:val="00583F5D"/>
    <w:rsid w:val="0058704A"/>
    <w:rsid w:val="0058770E"/>
    <w:rsid w:val="0059112B"/>
    <w:rsid w:val="00592FFC"/>
    <w:rsid w:val="005957EF"/>
    <w:rsid w:val="005A0887"/>
    <w:rsid w:val="005A1D20"/>
    <w:rsid w:val="005A5862"/>
    <w:rsid w:val="005A5993"/>
    <w:rsid w:val="005A5A76"/>
    <w:rsid w:val="005A5D76"/>
    <w:rsid w:val="005A75FB"/>
    <w:rsid w:val="005B0C7F"/>
    <w:rsid w:val="005B674F"/>
    <w:rsid w:val="005C0D59"/>
    <w:rsid w:val="005C0DEC"/>
    <w:rsid w:val="005C41CE"/>
    <w:rsid w:val="005D1548"/>
    <w:rsid w:val="005E5F1C"/>
    <w:rsid w:val="005E7271"/>
    <w:rsid w:val="005E78E4"/>
    <w:rsid w:val="005F07F3"/>
    <w:rsid w:val="005F36E4"/>
    <w:rsid w:val="005F381E"/>
    <w:rsid w:val="005F676F"/>
    <w:rsid w:val="00604FF0"/>
    <w:rsid w:val="0060528F"/>
    <w:rsid w:val="006108F8"/>
    <w:rsid w:val="0061124D"/>
    <w:rsid w:val="00614FED"/>
    <w:rsid w:val="00616D7F"/>
    <w:rsid w:val="00616DD8"/>
    <w:rsid w:val="00620535"/>
    <w:rsid w:val="00631E56"/>
    <w:rsid w:val="006321CC"/>
    <w:rsid w:val="006344E1"/>
    <w:rsid w:val="006346F7"/>
    <w:rsid w:val="00637795"/>
    <w:rsid w:val="00642AD8"/>
    <w:rsid w:val="006478B1"/>
    <w:rsid w:val="00653B2A"/>
    <w:rsid w:val="0065448B"/>
    <w:rsid w:val="00656CE8"/>
    <w:rsid w:val="00656FD0"/>
    <w:rsid w:val="00657BC9"/>
    <w:rsid w:val="0066309A"/>
    <w:rsid w:val="0066410B"/>
    <w:rsid w:val="00672451"/>
    <w:rsid w:val="00673C41"/>
    <w:rsid w:val="00674EF8"/>
    <w:rsid w:val="00674EFF"/>
    <w:rsid w:val="00677684"/>
    <w:rsid w:val="00677715"/>
    <w:rsid w:val="006825A5"/>
    <w:rsid w:val="0068492F"/>
    <w:rsid w:val="006920E3"/>
    <w:rsid w:val="00695A54"/>
    <w:rsid w:val="006976CC"/>
    <w:rsid w:val="006A1024"/>
    <w:rsid w:val="006A227D"/>
    <w:rsid w:val="006A4C15"/>
    <w:rsid w:val="006A662E"/>
    <w:rsid w:val="006D395D"/>
    <w:rsid w:val="006D62A7"/>
    <w:rsid w:val="006E0ECD"/>
    <w:rsid w:val="006E172D"/>
    <w:rsid w:val="006E48B2"/>
    <w:rsid w:val="006F64FB"/>
    <w:rsid w:val="006F7C37"/>
    <w:rsid w:val="00703016"/>
    <w:rsid w:val="00703C99"/>
    <w:rsid w:val="00704FAB"/>
    <w:rsid w:val="00705D6E"/>
    <w:rsid w:val="00705EE6"/>
    <w:rsid w:val="007069AD"/>
    <w:rsid w:val="007070A9"/>
    <w:rsid w:val="00711497"/>
    <w:rsid w:val="00711C5C"/>
    <w:rsid w:val="00715B6B"/>
    <w:rsid w:val="007175E5"/>
    <w:rsid w:val="00720E95"/>
    <w:rsid w:val="00721F02"/>
    <w:rsid w:val="00723CB9"/>
    <w:rsid w:val="00723F4E"/>
    <w:rsid w:val="0072461E"/>
    <w:rsid w:val="00726833"/>
    <w:rsid w:val="0073249F"/>
    <w:rsid w:val="00732ACD"/>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0FB"/>
    <w:rsid w:val="007C6572"/>
    <w:rsid w:val="007D57BA"/>
    <w:rsid w:val="007D5B73"/>
    <w:rsid w:val="007D64FC"/>
    <w:rsid w:val="007D750A"/>
    <w:rsid w:val="007E056C"/>
    <w:rsid w:val="007E7E5D"/>
    <w:rsid w:val="007F524B"/>
    <w:rsid w:val="00805A57"/>
    <w:rsid w:val="00806645"/>
    <w:rsid w:val="00812F51"/>
    <w:rsid w:val="008152FB"/>
    <w:rsid w:val="00816138"/>
    <w:rsid w:val="00816FA7"/>
    <w:rsid w:val="0082768F"/>
    <w:rsid w:val="00831B52"/>
    <w:rsid w:val="00837E93"/>
    <w:rsid w:val="00842A5E"/>
    <w:rsid w:val="00844645"/>
    <w:rsid w:val="00847A32"/>
    <w:rsid w:val="00851675"/>
    <w:rsid w:val="008521D8"/>
    <w:rsid w:val="00852AD5"/>
    <w:rsid w:val="0085335E"/>
    <w:rsid w:val="008535CB"/>
    <w:rsid w:val="0085657B"/>
    <w:rsid w:val="00856B78"/>
    <w:rsid w:val="008570CC"/>
    <w:rsid w:val="00857596"/>
    <w:rsid w:val="00857E8D"/>
    <w:rsid w:val="00860765"/>
    <w:rsid w:val="00861EEB"/>
    <w:rsid w:val="00874037"/>
    <w:rsid w:val="00875ACC"/>
    <w:rsid w:val="0087657F"/>
    <w:rsid w:val="00877788"/>
    <w:rsid w:val="008847F4"/>
    <w:rsid w:val="008849D4"/>
    <w:rsid w:val="008855CF"/>
    <w:rsid w:val="008925DA"/>
    <w:rsid w:val="00895AC4"/>
    <w:rsid w:val="00896001"/>
    <w:rsid w:val="008A5D81"/>
    <w:rsid w:val="008A6D41"/>
    <w:rsid w:val="008B41DE"/>
    <w:rsid w:val="008B5BB5"/>
    <w:rsid w:val="008B69E7"/>
    <w:rsid w:val="008B70E1"/>
    <w:rsid w:val="008B7D3C"/>
    <w:rsid w:val="008B7ED9"/>
    <w:rsid w:val="008C08B6"/>
    <w:rsid w:val="008C1A43"/>
    <w:rsid w:val="008C5314"/>
    <w:rsid w:val="008C5CF0"/>
    <w:rsid w:val="008D0227"/>
    <w:rsid w:val="008D1BB9"/>
    <w:rsid w:val="008D340B"/>
    <w:rsid w:val="008D4AE8"/>
    <w:rsid w:val="008D6B49"/>
    <w:rsid w:val="008E1E60"/>
    <w:rsid w:val="008E69BD"/>
    <w:rsid w:val="008E7103"/>
    <w:rsid w:val="008F10F4"/>
    <w:rsid w:val="008F1DDB"/>
    <w:rsid w:val="008F283D"/>
    <w:rsid w:val="008F6D74"/>
    <w:rsid w:val="0090184B"/>
    <w:rsid w:val="0090494C"/>
    <w:rsid w:val="00904F25"/>
    <w:rsid w:val="009052A5"/>
    <w:rsid w:val="00907238"/>
    <w:rsid w:val="0091232D"/>
    <w:rsid w:val="0091284F"/>
    <w:rsid w:val="00915839"/>
    <w:rsid w:val="0091739E"/>
    <w:rsid w:val="00921D7A"/>
    <w:rsid w:val="00922BA1"/>
    <w:rsid w:val="00922CB5"/>
    <w:rsid w:val="009257C3"/>
    <w:rsid w:val="00930096"/>
    <w:rsid w:val="00943C61"/>
    <w:rsid w:val="0094567D"/>
    <w:rsid w:val="00945848"/>
    <w:rsid w:val="00951863"/>
    <w:rsid w:val="009532B9"/>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7F2"/>
    <w:rsid w:val="009B160F"/>
    <w:rsid w:val="009B21DA"/>
    <w:rsid w:val="009B2AA7"/>
    <w:rsid w:val="009B2EAE"/>
    <w:rsid w:val="009B473B"/>
    <w:rsid w:val="009B4D1B"/>
    <w:rsid w:val="009B6389"/>
    <w:rsid w:val="009B6B58"/>
    <w:rsid w:val="009C1063"/>
    <w:rsid w:val="009D2C20"/>
    <w:rsid w:val="009E3C3C"/>
    <w:rsid w:val="009E7F66"/>
    <w:rsid w:val="009F3FF9"/>
    <w:rsid w:val="00A005D4"/>
    <w:rsid w:val="00A022F9"/>
    <w:rsid w:val="00A042BA"/>
    <w:rsid w:val="00A04B1D"/>
    <w:rsid w:val="00A05FB5"/>
    <w:rsid w:val="00A073A4"/>
    <w:rsid w:val="00A10038"/>
    <w:rsid w:val="00A12710"/>
    <w:rsid w:val="00A17468"/>
    <w:rsid w:val="00A17728"/>
    <w:rsid w:val="00A21184"/>
    <w:rsid w:val="00A24250"/>
    <w:rsid w:val="00A3078E"/>
    <w:rsid w:val="00A308DC"/>
    <w:rsid w:val="00A3655B"/>
    <w:rsid w:val="00A40496"/>
    <w:rsid w:val="00A4176E"/>
    <w:rsid w:val="00A41965"/>
    <w:rsid w:val="00A41D53"/>
    <w:rsid w:val="00A42AF1"/>
    <w:rsid w:val="00A438DC"/>
    <w:rsid w:val="00A45E36"/>
    <w:rsid w:val="00A5027F"/>
    <w:rsid w:val="00A5110A"/>
    <w:rsid w:val="00A53E7E"/>
    <w:rsid w:val="00A5404A"/>
    <w:rsid w:val="00A5685A"/>
    <w:rsid w:val="00A61EDF"/>
    <w:rsid w:val="00A72C14"/>
    <w:rsid w:val="00A72FAE"/>
    <w:rsid w:val="00A741E0"/>
    <w:rsid w:val="00A75231"/>
    <w:rsid w:val="00A759BA"/>
    <w:rsid w:val="00A81A71"/>
    <w:rsid w:val="00A83327"/>
    <w:rsid w:val="00A84AA5"/>
    <w:rsid w:val="00A8657E"/>
    <w:rsid w:val="00A86951"/>
    <w:rsid w:val="00A90D4A"/>
    <w:rsid w:val="00A90E82"/>
    <w:rsid w:val="00A949B9"/>
    <w:rsid w:val="00A95049"/>
    <w:rsid w:val="00AA100D"/>
    <w:rsid w:val="00AA1357"/>
    <w:rsid w:val="00AA14BF"/>
    <w:rsid w:val="00AA1BA7"/>
    <w:rsid w:val="00AA23C5"/>
    <w:rsid w:val="00AB3AAC"/>
    <w:rsid w:val="00AB62D9"/>
    <w:rsid w:val="00AB64F5"/>
    <w:rsid w:val="00AB6618"/>
    <w:rsid w:val="00AB6FD8"/>
    <w:rsid w:val="00AC14F6"/>
    <w:rsid w:val="00AC49DC"/>
    <w:rsid w:val="00AC7D66"/>
    <w:rsid w:val="00AD0694"/>
    <w:rsid w:val="00AD103D"/>
    <w:rsid w:val="00AD6674"/>
    <w:rsid w:val="00AE1220"/>
    <w:rsid w:val="00AE2619"/>
    <w:rsid w:val="00AE3855"/>
    <w:rsid w:val="00AE5BE4"/>
    <w:rsid w:val="00AE6588"/>
    <w:rsid w:val="00AE65A6"/>
    <w:rsid w:val="00AF2D33"/>
    <w:rsid w:val="00AF354A"/>
    <w:rsid w:val="00AF4CF6"/>
    <w:rsid w:val="00AF5C51"/>
    <w:rsid w:val="00AF65D4"/>
    <w:rsid w:val="00B01ACA"/>
    <w:rsid w:val="00B06368"/>
    <w:rsid w:val="00B07D1A"/>
    <w:rsid w:val="00B12471"/>
    <w:rsid w:val="00B125DB"/>
    <w:rsid w:val="00B13026"/>
    <w:rsid w:val="00B16CAE"/>
    <w:rsid w:val="00B23416"/>
    <w:rsid w:val="00B27B91"/>
    <w:rsid w:val="00B34650"/>
    <w:rsid w:val="00B36059"/>
    <w:rsid w:val="00B40ADE"/>
    <w:rsid w:val="00B42A3F"/>
    <w:rsid w:val="00B443FB"/>
    <w:rsid w:val="00B464F0"/>
    <w:rsid w:val="00B54D89"/>
    <w:rsid w:val="00B5609E"/>
    <w:rsid w:val="00B57AA9"/>
    <w:rsid w:val="00B63644"/>
    <w:rsid w:val="00B668DE"/>
    <w:rsid w:val="00B71DF9"/>
    <w:rsid w:val="00B73E67"/>
    <w:rsid w:val="00B75701"/>
    <w:rsid w:val="00B7646F"/>
    <w:rsid w:val="00B81688"/>
    <w:rsid w:val="00B84088"/>
    <w:rsid w:val="00B85D55"/>
    <w:rsid w:val="00B86748"/>
    <w:rsid w:val="00B868BC"/>
    <w:rsid w:val="00B928AE"/>
    <w:rsid w:val="00BA0C73"/>
    <w:rsid w:val="00BA0E42"/>
    <w:rsid w:val="00BA40EE"/>
    <w:rsid w:val="00BA5D3C"/>
    <w:rsid w:val="00BA64DA"/>
    <w:rsid w:val="00BA6E46"/>
    <w:rsid w:val="00BB74EE"/>
    <w:rsid w:val="00BC5723"/>
    <w:rsid w:val="00BC6F6C"/>
    <w:rsid w:val="00BC7740"/>
    <w:rsid w:val="00BE03F6"/>
    <w:rsid w:val="00BE0B46"/>
    <w:rsid w:val="00BE121B"/>
    <w:rsid w:val="00BE14E1"/>
    <w:rsid w:val="00BE1C65"/>
    <w:rsid w:val="00BE1CB2"/>
    <w:rsid w:val="00BE27A9"/>
    <w:rsid w:val="00BE3FE6"/>
    <w:rsid w:val="00BF0476"/>
    <w:rsid w:val="00BF5EEC"/>
    <w:rsid w:val="00C041E4"/>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0BF4"/>
    <w:rsid w:val="00C5358E"/>
    <w:rsid w:val="00C54855"/>
    <w:rsid w:val="00C56CA9"/>
    <w:rsid w:val="00C649B1"/>
    <w:rsid w:val="00C726C9"/>
    <w:rsid w:val="00C75E79"/>
    <w:rsid w:val="00C76798"/>
    <w:rsid w:val="00C8164D"/>
    <w:rsid w:val="00C81E26"/>
    <w:rsid w:val="00C85F4A"/>
    <w:rsid w:val="00C86BF1"/>
    <w:rsid w:val="00C913C8"/>
    <w:rsid w:val="00C9225A"/>
    <w:rsid w:val="00C950DF"/>
    <w:rsid w:val="00C97912"/>
    <w:rsid w:val="00CA001B"/>
    <w:rsid w:val="00CA1B29"/>
    <w:rsid w:val="00CA6AE6"/>
    <w:rsid w:val="00CA7379"/>
    <w:rsid w:val="00CB3A8E"/>
    <w:rsid w:val="00CB403F"/>
    <w:rsid w:val="00CB5668"/>
    <w:rsid w:val="00CB6A24"/>
    <w:rsid w:val="00CC05AD"/>
    <w:rsid w:val="00CC1361"/>
    <w:rsid w:val="00CC2EA7"/>
    <w:rsid w:val="00CC5EC3"/>
    <w:rsid w:val="00CD2BBE"/>
    <w:rsid w:val="00CD3F8A"/>
    <w:rsid w:val="00CD4BD0"/>
    <w:rsid w:val="00CD5307"/>
    <w:rsid w:val="00CD79AE"/>
    <w:rsid w:val="00CF2995"/>
    <w:rsid w:val="00CF4A92"/>
    <w:rsid w:val="00CF7FE9"/>
    <w:rsid w:val="00D05939"/>
    <w:rsid w:val="00D17BA1"/>
    <w:rsid w:val="00D201AE"/>
    <w:rsid w:val="00D225C8"/>
    <w:rsid w:val="00D23684"/>
    <w:rsid w:val="00D24DF0"/>
    <w:rsid w:val="00D3040F"/>
    <w:rsid w:val="00D304E1"/>
    <w:rsid w:val="00D31ADF"/>
    <w:rsid w:val="00D31BA0"/>
    <w:rsid w:val="00D36A8B"/>
    <w:rsid w:val="00D43853"/>
    <w:rsid w:val="00D4495B"/>
    <w:rsid w:val="00D44E65"/>
    <w:rsid w:val="00D4798E"/>
    <w:rsid w:val="00D51645"/>
    <w:rsid w:val="00D51777"/>
    <w:rsid w:val="00D5224C"/>
    <w:rsid w:val="00D52C10"/>
    <w:rsid w:val="00D60EBD"/>
    <w:rsid w:val="00D61201"/>
    <w:rsid w:val="00D66D6B"/>
    <w:rsid w:val="00D707D4"/>
    <w:rsid w:val="00D70B11"/>
    <w:rsid w:val="00D72288"/>
    <w:rsid w:val="00D729AB"/>
    <w:rsid w:val="00D74C38"/>
    <w:rsid w:val="00D92E88"/>
    <w:rsid w:val="00D94B03"/>
    <w:rsid w:val="00DB630C"/>
    <w:rsid w:val="00DB6587"/>
    <w:rsid w:val="00DC7946"/>
    <w:rsid w:val="00DD0C48"/>
    <w:rsid w:val="00DD1E4A"/>
    <w:rsid w:val="00DD1FF7"/>
    <w:rsid w:val="00DD4413"/>
    <w:rsid w:val="00DD66B6"/>
    <w:rsid w:val="00DE1C96"/>
    <w:rsid w:val="00DE4804"/>
    <w:rsid w:val="00DE4D3A"/>
    <w:rsid w:val="00DE5CE6"/>
    <w:rsid w:val="00DE7724"/>
    <w:rsid w:val="00DF061A"/>
    <w:rsid w:val="00DF6791"/>
    <w:rsid w:val="00E07CC6"/>
    <w:rsid w:val="00E109D1"/>
    <w:rsid w:val="00E13CB5"/>
    <w:rsid w:val="00E14C64"/>
    <w:rsid w:val="00E20353"/>
    <w:rsid w:val="00E20D53"/>
    <w:rsid w:val="00E21DAF"/>
    <w:rsid w:val="00E22EAD"/>
    <w:rsid w:val="00E237D2"/>
    <w:rsid w:val="00E25D3A"/>
    <w:rsid w:val="00E27A32"/>
    <w:rsid w:val="00E3793D"/>
    <w:rsid w:val="00E46F11"/>
    <w:rsid w:val="00E47B85"/>
    <w:rsid w:val="00E5203D"/>
    <w:rsid w:val="00E53AA2"/>
    <w:rsid w:val="00E65557"/>
    <w:rsid w:val="00E6658E"/>
    <w:rsid w:val="00E67A44"/>
    <w:rsid w:val="00E77B3C"/>
    <w:rsid w:val="00E77CA8"/>
    <w:rsid w:val="00E839C3"/>
    <w:rsid w:val="00E83B2D"/>
    <w:rsid w:val="00E84473"/>
    <w:rsid w:val="00E85B9A"/>
    <w:rsid w:val="00E85C94"/>
    <w:rsid w:val="00E908A2"/>
    <w:rsid w:val="00E92040"/>
    <w:rsid w:val="00E937AA"/>
    <w:rsid w:val="00E967DA"/>
    <w:rsid w:val="00EA064B"/>
    <w:rsid w:val="00EA0D58"/>
    <w:rsid w:val="00EA5DE9"/>
    <w:rsid w:val="00EA5F1B"/>
    <w:rsid w:val="00EA6E86"/>
    <w:rsid w:val="00EA778D"/>
    <w:rsid w:val="00EB192B"/>
    <w:rsid w:val="00EB4045"/>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6EAA"/>
    <w:rsid w:val="00F2202C"/>
    <w:rsid w:val="00F231F7"/>
    <w:rsid w:val="00F23BB5"/>
    <w:rsid w:val="00F25F66"/>
    <w:rsid w:val="00F265EE"/>
    <w:rsid w:val="00F34DC6"/>
    <w:rsid w:val="00F34F51"/>
    <w:rsid w:val="00F35184"/>
    <w:rsid w:val="00F35650"/>
    <w:rsid w:val="00F45303"/>
    <w:rsid w:val="00F50F31"/>
    <w:rsid w:val="00F51D78"/>
    <w:rsid w:val="00F5495C"/>
    <w:rsid w:val="00F60583"/>
    <w:rsid w:val="00F620B0"/>
    <w:rsid w:val="00F64791"/>
    <w:rsid w:val="00F66794"/>
    <w:rsid w:val="00F677A8"/>
    <w:rsid w:val="00F72872"/>
    <w:rsid w:val="00F73547"/>
    <w:rsid w:val="00F73BF2"/>
    <w:rsid w:val="00F77BD1"/>
    <w:rsid w:val="00F82333"/>
    <w:rsid w:val="00F87CE4"/>
    <w:rsid w:val="00F91BAE"/>
    <w:rsid w:val="00F93A17"/>
    <w:rsid w:val="00FA0B9F"/>
    <w:rsid w:val="00FA142E"/>
    <w:rsid w:val="00FA14E7"/>
    <w:rsid w:val="00FA26FD"/>
    <w:rsid w:val="00FA328A"/>
    <w:rsid w:val="00FA45B7"/>
    <w:rsid w:val="00FA5CCE"/>
    <w:rsid w:val="00FA73BB"/>
    <w:rsid w:val="00FA74B9"/>
    <w:rsid w:val="00FB49BF"/>
    <w:rsid w:val="00FC1080"/>
    <w:rsid w:val="00FC2259"/>
    <w:rsid w:val="00FC443E"/>
    <w:rsid w:val="00FC5EE4"/>
    <w:rsid w:val="00FD4766"/>
    <w:rsid w:val="00FD5942"/>
    <w:rsid w:val="00FD6A3A"/>
    <w:rsid w:val="00FD7CC7"/>
    <w:rsid w:val="00FE42CB"/>
    <w:rsid w:val="00FE4847"/>
    <w:rsid w:val="00FF0ECF"/>
    <w:rsid w:val="00FF11E8"/>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640ABE8A"/>
  <w15:chartTrackingRefBased/>
  <w15:docId w15:val="{CF6F59AF-FE06-4A2C-A1BE-B414FE8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20"/>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styleId="Notedefin">
    <w:name w:val="endnote text"/>
    <w:basedOn w:val="Normal"/>
    <w:link w:val="NotedefinCar"/>
    <w:uiPriority w:val="99"/>
    <w:semiHidden/>
    <w:unhideWhenUsed/>
    <w:rsid w:val="00B5609E"/>
  </w:style>
  <w:style w:type="character" w:customStyle="1" w:styleId="NotedefinCar">
    <w:name w:val="Note de fin Car"/>
    <w:link w:val="Notedefin"/>
    <w:uiPriority w:val="99"/>
    <w:semiHidden/>
    <w:rsid w:val="00B5609E"/>
    <w:rPr>
      <w:rFonts w:ascii="Segoe UI" w:hAnsi="Segoe UI"/>
    </w:rPr>
  </w:style>
  <w:style w:type="character" w:styleId="Appeldenotedefin">
    <w:name w:val="endnote reference"/>
    <w:uiPriority w:val="99"/>
    <w:semiHidden/>
    <w:unhideWhenUsed/>
    <w:rsid w:val="00B56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940">
      <w:bodyDiv w:val="1"/>
      <w:marLeft w:val="0"/>
      <w:marRight w:val="0"/>
      <w:marTop w:val="0"/>
      <w:marBottom w:val="0"/>
      <w:divBdr>
        <w:top w:val="none" w:sz="0" w:space="0" w:color="auto"/>
        <w:left w:val="none" w:sz="0" w:space="0" w:color="auto"/>
        <w:bottom w:val="none" w:sz="0" w:space="0" w:color="auto"/>
        <w:right w:val="none" w:sz="0" w:space="0" w:color="auto"/>
      </w:divBdr>
    </w:div>
    <w:div w:id="136922048">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241380282">
      <w:bodyDiv w:val="1"/>
      <w:marLeft w:val="0"/>
      <w:marRight w:val="0"/>
      <w:marTop w:val="0"/>
      <w:marBottom w:val="0"/>
      <w:divBdr>
        <w:top w:val="none" w:sz="0" w:space="0" w:color="auto"/>
        <w:left w:val="none" w:sz="0" w:space="0" w:color="auto"/>
        <w:bottom w:val="none" w:sz="0" w:space="0" w:color="auto"/>
        <w:right w:val="none" w:sz="0" w:space="0" w:color="auto"/>
      </w:divBdr>
    </w:div>
    <w:div w:id="295917704">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75998260">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27636601">
      <w:bodyDiv w:val="1"/>
      <w:marLeft w:val="0"/>
      <w:marRight w:val="0"/>
      <w:marTop w:val="0"/>
      <w:marBottom w:val="0"/>
      <w:divBdr>
        <w:top w:val="none" w:sz="0" w:space="0" w:color="auto"/>
        <w:left w:val="none" w:sz="0" w:space="0" w:color="auto"/>
        <w:bottom w:val="none" w:sz="0" w:space="0" w:color="auto"/>
        <w:right w:val="none" w:sz="0" w:space="0" w:color="auto"/>
      </w:divBdr>
    </w:div>
    <w:div w:id="1038048047">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6007121">
      <w:bodyDiv w:val="1"/>
      <w:marLeft w:val="0"/>
      <w:marRight w:val="0"/>
      <w:marTop w:val="0"/>
      <w:marBottom w:val="0"/>
      <w:divBdr>
        <w:top w:val="none" w:sz="0" w:space="0" w:color="auto"/>
        <w:left w:val="none" w:sz="0" w:space="0" w:color="auto"/>
        <w:bottom w:val="none" w:sz="0" w:space="0" w:color="auto"/>
        <w:right w:val="none" w:sz="0" w:space="0" w:color="auto"/>
      </w:divBdr>
    </w:div>
    <w:div w:id="1404907022">
      <w:bodyDiv w:val="1"/>
      <w:marLeft w:val="0"/>
      <w:marRight w:val="0"/>
      <w:marTop w:val="0"/>
      <w:marBottom w:val="0"/>
      <w:divBdr>
        <w:top w:val="none" w:sz="0" w:space="0" w:color="auto"/>
        <w:left w:val="none" w:sz="0" w:space="0" w:color="auto"/>
        <w:bottom w:val="none" w:sz="0" w:space="0" w:color="auto"/>
        <w:right w:val="none" w:sz="0" w:space="0" w:color="auto"/>
      </w:divBdr>
    </w:div>
    <w:div w:id="1521554639">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8958287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820490177">
      <w:bodyDiv w:val="1"/>
      <w:marLeft w:val="0"/>
      <w:marRight w:val="0"/>
      <w:marTop w:val="0"/>
      <w:marBottom w:val="0"/>
      <w:divBdr>
        <w:top w:val="none" w:sz="0" w:space="0" w:color="auto"/>
        <w:left w:val="none" w:sz="0" w:space="0" w:color="auto"/>
        <w:bottom w:val="none" w:sz="0" w:space="0" w:color="auto"/>
        <w:right w:val="none" w:sz="0" w:space="0" w:color="auto"/>
      </w:divBdr>
    </w:div>
    <w:div w:id="1904828986">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B41A-348C-4200-8D39-4D60B9F6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964</Words>
  <Characters>5258</Characters>
  <Application>Microsoft Office Word</Application>
  <DocSecurity>8</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6210</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3</cp:revision>
  <cp:lastPrinted>2024-06-11T12:10:00Z</cp:lastPrinted>
  <dcterms:created xsi:type="dcterms:W3CDTF">2025-06-27T09:35:00Z</dcterms:created>
  <dcterms:modified xsi:type="dcterms:W3CDTF">2025-06-27T09:35:00Z</dcterms:modified>
</cp:coreProperties>
</file>